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ohneGitternetzlinienStandard"/>
        <w:tblW w:w="10749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253"/>
        <w:gridCol w:w="167"/>
        <w:gridCol w:w="1592"/>
        <w:gridCol w:w="2268"/>
        <w:gridCol w:w="283"/>
        <w:gridCol w:w="1271"/>
        <w:gridCol w:w="147"/>
        <w:gridCol w:w="1546"/>
        <w:gridCol w:w="2222"/>
      </w:tblGrid>
      <w:tr w:rsidR="007406E3" w14:paraId="25DF29E7" w14:textId="77777777" w:rsidTr="001C504D">
        <w:trPr>
          <w:trHeight w:val="271"/>
        </w:trPr>
        <w:tc>
          <w:tcPr>
            <w:tcW w:w="10749" w:type="dxa"/>
            <w:gridSpan w:val="9"/>
            <w:shd w:val="clear" w:color="auto" w:fill="009900"/>
          </w:tcPr>
          <w:p w14:paraId="26F73A9F" w14:textId="77777777" w:rsidR="007406E3" w:rsidRDefault="00B220B5">
            <w:r>
              <w:t>Teil C, 110 Submissionsetiketten</w:t>
            </w:r>
          </w:p>
          <w:p w14:paraId="4A15154E" w14:textId="35A21B1F" w:rsidR="00B220B5" w:rsidRDefault="00B220B5"/>
        </w:tc>
      </w:tr>
      <w:tr w:rsidR="001C504D" w:rsidRPr="0077548A" w14:paraId="78C7FD6E" w14:textId="77777777" w:rsidTr="001C504D">
        <w:tblPrEx>
          <w:tblCellMar>
            <w:left w:w="0" w:type="dxa"/>
          </w:tblCellMar>
        </w:tblPrEx>
        <w:trPr>
          <w:cantSplit/>
          <w:trHeight w:val="114"/>
        </w:trPr>
        <w:tc>
          <w:tcPr>
            <w:tcW w:w="1253" w:type="dxa"/>
            <w:vMerge w:val="restart"/>
            <w:tcBorders>
              <w:right w:val="single" w:sz="4" w:space="0" w:color="auto"/>
            </w:tcBorders>
            <w:shd w:val="clear" w:color="auto" w:fill="009900"/>
            <w:textDirection w:val="btLr"/>
          </w:tcPr>
          <w:p w14:paraId="1D3EFA30" w14:textId="77777777" w:rsidR="00631DC3" w:rsidRDefault="00631DC3" w:rsidP="00631DC3">
            <w:pPr>
              <w:ind w:left="113" w:right="113"/>
              <w:rPr>
                <w:sz w:val="20"/>
                <w:szCs w:val="20"/>
              </w:rPr>
            </w:pPr>
            <w:r w:rsidRPr="0077548A">
              <w:rPr>
                <w:sz w:val="20"/>
                <w:szCs w:val="20"/>
              </w:rPr>
              <w:t>Absender</w:t>
            </w:r>
          </w:p>
          <w:p w14:paraId="74A8DFDD" w14:textId="77777777" w:rsidR="00631DC3" w:rsidRDefault="00631DC3" w:rsidP="00631DC3">
            <w:pPr>
              <w:ind w:left="113" w:right="113"/>
              <w:rPr>
                <w:b/>
                <w:bCs/>
                <w:noProof/>
                <w:color w:val="009900"/>
                <w:sz w:val="20"/>
                <w:szCs w:val="20"/>
              </w:rPr>
            </w:pP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Firmenname)"/>
                  </w:textInput>
                </w:ffData>
              </w:fldCha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(Firmenname)</w: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  <w:p w14:paraId="126BBFD1" w14:textId="2BD0F6ED" w:rsidR="00631DC3" w:rsidRDefault="00631DC3" w:rsidP="00631DC3">
            <w:pPr>
              <w:ind w:left="113" w:right="113"/>
              <w:rPr>
                <w:b/>
                <w:bCs/>
                <w:noProof/>
                <w:color w:val="009900"/>
                <w:sz w:val="20"/>
                <w:szCs w:val="20"/>
              </w:rPr>
            </w:pP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Strasse)"/>
                  </w:textInput>
                </w:ffData>
              </w:fldChar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(Strasse)</w:t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  <w:p w14:paraId="710EC080" w14:textId="6D4A05AA" w:rsidR="00631DC3" w:rsidRPr="0077548A" w:rsidRDefault="00631DC3" w:rsidP="00631DC3">
            <w:pPr>
              <w:ind w:left="113" w:right="113"/>
              <w:rPr>
                <w:sz w:val="20"/>
                <w:szCs w:val="20"/>
              </w:rPr>
            </w:pP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PLZ Ort)"/>
                  </w:textInput>
                </w:ffData>
              </w:fldChar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(PLZ Ort)</w:t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</w:tc>
        <w:tc>
          <w:tcPr>
            <w:tcW w:w="167" w:type="dxa"/>
            <w:vMerge w:val="restart"/>
            <w:shd w:val="clear" w:color="auto" w:fill="009900"/>
            <w:textDirection w:val="btLr"/>
          </w:tcPr>
          <w:p w14:paraId="1F1B2FA2" w14:textId="0F880AB0" w:rsidR="00631DC3" w:rsidRPr="0077548A" w:rsidRDefault="00631DC3" w:rsidP="00631DC3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nil"/>
            </w:tcBorders>
            <w:shd w:val="clear" w:color="auto" w:fill="009900"/>
          </w:tcPr>
          <w:p w14:paraId="70FF0F0C" w14:textId="7F2EFECA" w:rsidR="00631DC3" w:rsidRPr="0077548A" w:rsidRDefault="00346CB3" w:rsidP="00631DC3">
            <w:pPr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Prj</w:t>
            </w:r>
            <w:proofErr w:type="spellEnd"/>
            <w:r>
              <w:rPr>
                <w:b/>
                <w:bCs/>
                <w:sz w:val="20"/>
                <w:szCs w:val="20"/>
              </w:rPr>
              <w:t>-Nr.</w:t>
            </w:r>
            <w:r w:rsidR="007A5AAB">
              <w:rPr>
                <w:b/>
                <w:bCs/>
                <w:sz w:val="20"/>
                <w:szCs w:val="20"/>
              </w:rPr>
              <w:t>/</w:t>
            </w:r>
            <w:r w:rsidR="001C504D">
              <w:rPr>
                <w:b/>
                <w:bCs/>
                <w:sz w:val="20"/>
                <w:szCs w:val="20"/>
              </w:rPr>
              <w:t>-</w:t>
            </w:r>
            <w:r w:rsidR="007A5AAB">
              <w:rPr>
                <w:b/>
                <w:bCs/>
                <w:sz w:val="20"/>
                <w:szCs w:val="20"/>
              </w:rPr>
              <w:t>Name</w:t>
            </w:r>
          </w:p>
        </w:tc>
        <w:tc>
          <w:tcPr>
            <w:tcW w:w="2268" w:type="dxa"/>
            <w:tcBorders>
              <w:bottom w:val="dashSmallGap" w:sz="4" w:space="0" w:color="auto"/>
            </w:tcBorders>
            <w:shd w:val="clear" w:color="auto" w:fill="009900"/>
          </w:tcPr>
          <w:p w14:paraId="03F13E38" w14:textId="210D739C" w:rsidR="00631DC3" w:rsidRPr="00A528F9" w:rsidRDefault="005C26E1" w:rsidP="00631DC3">
            <w:pPr>
              <w:rPr>
                <w:b/>
                <w:bCs/>
                <w:color w:val="009900"/>
                <w:sz w:val="20"/>
                <w:szCs w:val="20"/>
              </w:rPr>
            </w:pP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(Prj-Nr./Name)"/>
                  </w:textInput>
                </w:ffData>
              </w:fldChar>
            </w:r>
            <w:bookmarkStart w:id="0" w:name="Text1"/>
            <w:r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(Prj-Nr./Name)</w:t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  <w:bookmarkEnd w:id="0"/>
          </w:p>
        </w:tc>
        <w:tc>
          <w:tcPr>
            <w:tcW w:w="283" w:type="dxa"/>
            <w:shd w:val="clear" w:color="auto" w:fill="009900"/>
          </w:tcPr>
          <w:p w14:paraId="58EC8B63" w14:textId="77777777" w:rsidR="00631DC3" w:rsidRPr="0077548A" w:rsidRDefault="00631DC3" w:rsidP="00631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1" w:type="dxa"/>
            <w:vMerge w:val="restart"/>
            <w:tcBorders>
              <w:right w:val="single" w:sz="4" w:space="0" w:color="auto"/>
            </w:tcBorders>
            <w:shd w:val="clear" w:color="auto" w:fill="009900"/>
            <w:textDirection w:val="btLr"/>
          </w:tcPr>
          <w:p w14:paraId="3F77325D" w14:textId="77777777" w:rsidR="00631DC3" w:rsidRDefault="00631DC3" w:rsidP="00631DC3">
            <w:pPr>
              <w:ind w:left="113" w:right="113"/>
              <w:rPr>
                <w:sz w:val="20"/>
                <w:szCs w:val="20"/>
              </w:rPr>
            </w:pPr>
            <w:r w:rsidRPr="0077548A">
              <w:rPr>
                <w:sz w:val="20"/>
                <w:szCs w:val="20"/>
              </w:rPr>
              <w:t>Absender</w:t>
            </w:r>
          </w:p>
          <w:p w14:paraId="5AD3EC6E" w14:textId="77777777" w:rsidR="00631DC3" w:rsidRDefault="00631DC3" w:rsidP="00631DC3">
            <w:pPr>
              <w:ind w:left="113" w:right="113"/>
              <w:rPr>
                <w:b/>
                <w:bCs/>
                <w:noProof/>
                <w:color w:val="009900"/>
                <w:sz w:val="20"/>
                <w:szCs w:val="20"/>
              </w:rPr>
            </w:pP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Firmenname)"/>
                  </w:textInput>
                </w:ffData>
              </w:fldCha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(Firmenname)</w: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  <w:p w14:paraId="0F221F37" w14:textId="77777777" w:rsidR="00631DC3" w:rsidRDefault="00631DC3" w:rsidP="00631DC3">
            <w:pPr>
              <w:ind w:left="113" w:right="113"/>
              <w:rPr>
                <w:b/>
                <w:bCs/>
                <w:noProof/>
                <w:color w:val="009900"/>
                <w:sz w:val="20"/>
                <w:szCs w:val="20"/>
              </w:rPr>
            </w:pP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Strasse)"/>
                  </w:textInput>
                </w:ffData>
              </w:fldChar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(Strasse)</w:t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  <w:p w14:paraId="26E7E2ED" w14:textId="2B143FFF" w:rsidR="00631DC3" w:rsidRPr="0077548A" w:rsidRDefault="00631DC3" w:rsidP="00631DC3">
            <w:pPr>
              <w:ind w:left="113" w:right="113"/>
              <w:rPr>
                <w:sz w:val="20"/>
                <w:szCs w:val="20"/>
              </w:rPr>
            </w:pP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PLZ Ort)"/>
                  </w:textInput>
                </w:ffData>
              </w:fldChar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(PLZ Ort)</w:t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</w:tc>
        <w:tc>
          <w:tcPr>
            <w:tcW w:w="147" w:type="dxa"/>
            <w:vMerge w:val="restart"/>
            <w:shd w:val="clear" w:color="auto" w:fill="009900"/>
            <w:textDirection w:val="btLr"/>
          </w:tcPr>
          <w:p w14:paraId="05AC32C7" w14:textId="74309B02" w:rsidR="00631DC3" w:rsidRPr="00CA3487" w:rsidRDefault="00631DC3" w:rsidP="00631DC3">
            <w:pPr>
              <w:rPr>
                <w:sz w:val="20"/>
                <w:szCs w:val="20"/>
              </w:rPr>
            </w:pPr>
          </w:p>
        </w:tc>
        <w:tc>
          <w:tcPr>
            <w:tcW w:w="1546" w:type="dxa"/>
            <w:tcBorders>
              <w:left w:val="nil"/>
            </w:tcBorders>
            <w:shd w:val="clear" w:color="auto" w:fill="009900"/>
          </w:tcPr>
          <w:p w14:paraId="3A24BFA7" w14:textId="1D4AA259" w:rsidR="00631DC3" w:rsidRPr="0077548A" w:rsidRDefault="00A422B3" w:rsidP="00631DC3">
            <w:pPr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Pr</w:t>
            </w:r>
            <w:r w:rsidR="001C504D">
              <w:rPr>
                <w:b/>
                <w:bCs/>
                <w:sz w:val="20"/>
                <w:szCs w:val="20"/>
              </w:rPr>
              <w:t>j</w:t>
            </w:r>
            <w:proofErr w:type="spellEnd"/>
            <w:r>
              <w:rPr>
                <w:b/>
                <w:bCs/>
                <w:sz w:val="20"/>
                <w:szCs w:val="20"/>
              </w:rPr>
              <w:t>-Nr./-Name</w:t>
            </w:r>
          </w:p>
        </w:tc>
        <w:tc>
          <w:tcPr>
            <w:tcW w:w="2222" w:type="dxa"/>
            <w:tcBorders>
              <w:bottom w:val="dashSmallGap" w:sz="4" w:space="0" w:color="auto"/>
            </w:tcBorders>
            <w:shd w:val="clear" w:color="auto" w:fill="009900"/>
          </w:tcPr>
          <w:p w14:paraId="61B1B05E" w14:textId="54C3DBFD" w:rsidR="00631DC3" w:rsidRPr="0077548A" w:rsidRDefault="00631DC3" w:rsidP="00631DC3">
            <w:pPr>
              <w:rPr>
                <w:b/>
                <w:bCs/>
                <w:sz w:val="20"/>
                <w:szCs w:val="20"/>
              </w:rPr>
            </w:pP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(Objektname)"/>
                  </w:textInput>
                </w:ffData>
              </w:fldCha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(Objektname)</w: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</w:tc>
      </w:tr>
      <w:tr w:rsidR="001C504D" w:rsidRPr="0077548A" w14:paraId="733A30C3" w14:textId="77777777" w:rsidTr="001C504D">
        <w:tblPrEx>
          <w:tblCellMar>
            <w:left w:w="0" w:type="dxa"/>
          </w:tblCellMar>
        </w:tblPrEx>
        <w:trPr>
          <w:trHeight w:val="251"/>
        </w:trPr>
        <w:tc>
          <w:tcPr>
            <w:tcW w:w="1253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2E6ED529" w14:textId="77777777" w:rsidR="00631DC3" w:rsidRPr="0077548A" w:rsidRDefault="00631DC3" w:rsidP="00631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7" w:type="dxa"/>
            <w:vMerge/>
            <w:shd w:val="clear" w:color="auto" w:fill="009900"/>
          </w:tcPr>
          <w:p w14:paraId="399CDE69" w14:textId="12219C1E" w:rsidR="00631DC3" w:rsidRPr="0077548A" w:rsidRDefault="00631DC3" w:rsidP="00631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nil"/>
            </w:tcBorders>
            <w:shd w:val="clear" w:color="auto" w:fill="009900"/>
          </w:tcPr>
          <w:p w14:paraId="520D3098" w14:textId="77777777" w:rsidR="00631DC3" w:rsidRPr="0077548A" w:rsidRDefault="00631DC3" w:rsidP="00631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ashSmallGap" w:sz="4" w:space="0" w:color="auto"/>
            </w:tcBorders>
            <w:shd w:val="clear" w:color="auto" w:fill="009900"/>
          </w:tcPr>
          <w:p w14:paraId="5F0E17E0" w14:textId="77777777" w:rsidR="00631DC3" w:rsidRPr="0077548A" w:rsidRDefault="00631DC3" w:rsidP="00631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009900"/>
          </w:tcPr>
          <w:p w14:paraId="3AB6D25A" w14:textId="77777777" w:rsidR="00631DC3" w:rsidRPr="0077548A" w:rsidRDefault="00631DC3" w:rsidP="00631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20450901" w14:textId="77777777" w:rsidR="00631DC3" w:rsidRPr="0077548A" w:rsidRDefault="00631DC3" w:rsidP="00631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7" w:type="dxa"/>
            <w:vMerge/>
            <w:shd w:val="clear" w:color="auto" w:fill="009900"/>
          </w:tcPr>
          <w:p w14:paraId="12B0A8B4" w14:textId="334CB192" w:rsidR="00631DC3" w:rsidRPr="0077548A" w:rsidRDefault="00631DC3" w:rsidP="00631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46" w:type="dxa"/>
            <w:tcBorders>
              <w:left w:val="nil"/>
            </w:tcBorders>
            <w:shd w:val="clear" w:color="auto" w:fill="009900"/>
          </w:tcPr>
          <w:p w14:paraId="1E44CB59" w14:textId="77777777" w:rsidR="00631DC3" w:rsidRPr="0077548A" w:rsidRDefault="00631DC3" w:rsidP="00631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22" w:type="dxa"/>
            <w:tcBorders>
              <w:top w:val="dashSmallGap" w:sz="4" w:space="0" w:color="auto"/>
            </w:tcBorders>
            <w:shd w:val="clear" w:color="auto" w:fill="009900"/>
          </w:tcPr>
          <w:p w14:paraId="55748C60" w14:textId="77777777" w:rsidR="00631DC3" w:rsidRPr="0077548A" w:rsidRDefault="00631DC3" w:rsidP="00631DC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C504D" w:rsidRPr="0077548A" w14:paraId="60F122F0" w14:textId="77777777" w:rsidTr="001C504D">
        <w:tblPrEx>
          <w:tblCellMar>
            <w:left w:w="0" w:type="dxa"/>
          </w:tblCellMar>
        </w:tblPrEx>
        <w:trPr>
          <w:trHeight w:val="494"/>
        </w:trPr>
        <w:tc>
          <w:tcPr>
            <w:tcW w:w="1253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12EB60ED" w14:textId="77777777" w:rsidR="00631DC3" w:rsidRPr="0077548A" w:rsidRDefault="00631DC3" w:rsidP="00631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7" w:type="dxa"/>
            <w:vMerge/>
            <w:shd w:val="clear" w:color="auto" w:fill="009900"/>
          </w:tcPr>
          <w:p w14:paraId="215645C8" w14:textId="5939A13C" w:rsidR="00631DC3" w:rsidRPr="0077548A" w:rsidRDefault="00631DC3" w:rsidP="00631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nil"/>
            </w:tcBorders>
            <w:shd w:val="clear" w:color="auto" w:fill="009900"/>
          </w:tcPr>
          <w:p w14:paraId="05BFD2B7" w14:textId="3CD3ED97" w:rsidR="00631DC3" w:rsidRPr="0077548A" w:rsidRDefault="005C26E1" w:rsidP="00631DC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Arbeitsgattung</w:t>
            </w:r>
          </w:p>
        </w:tc>
        <w:tc>
          <w:tcPr>
            <w:tcW w:w="2268" w:type="dxa"/>
            <w:tcBorders>
              <w:bottom w:val="dashSmallGap" w:sz="4" w:space="0" w:color="auto"/>
            </w:tcBorders>
            <w:shd w:val="clear" w:color="auto" w:fill="009900"/>
          </w:tcPr>
          <w:p w14:paraId="2B036DC7" w14:textId="10F08020" w:rsidR="00631DC3" w:rsidRPr="0077548A" w:rsidRDefault="005C26E1" w:rsidP="00631DC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SKP-Nr./Arbeitsgattung)"/>
                  </w:textInput>
                </w:ffData>
              </w:fldChar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(SKP-Nr./Arbeitsgattung)</w:t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</w:tc>
        <w:tc>
          <w:tcPr>
            <w:tcW w:w="283" w:type="dxa"/>
            <w:shd w:val="clear" w:color="auto" w:fill="009900"/>
          </w:tcPr>
          <w:p w14:paraId="3D974715" w14:textId="77777777" w:rsidR="00631DC3" w:rsidRPr="0077548A" w:rsidRDefault="00631DC3" w:rsidP="00631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184F6B20" w14:textId="77777777" w:rsidR="00631DC3" w:rsidRPr="0077548A" w:rsidRDefault="00631DC3" w:rsidP="00631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7" w:type="dxa"/>
            <w:vMerge/>
            <w:shd w:val="clear" w:color="auto" w:fill="009900"/>
          </w:tcPr>
          <w:p w14:paraId="6F8EB7A9" w14:textId="04D5C767" w:rsidR="00631DC3" w:rsidRPr="0077548A" w:rsidRDefault="00631DC3" w:rsidP="00631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46" w:type="dxa"/>
            <w:tcBorders>
              <w:left w:val="nil"/>
            </w:tcBorders>
            <w:shd w:val="clear" w:color="auto" w:fill="009900"/>
          </w:tcPr>
          <w:p w14:paraId="5128AFBA" w14:textId="3AF050B0" w:rsidR="00631DC3" w:rsidRPr="0077548A" w:rsidRDefault="00A422B3" w:rsidP="00631DC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Arbeitsgattung</w:t>
            </w:r>
          </w:p>
        </w:tc>
        <w:tc>
          <w:tcPr>
            <w:tcW w:w="2222" w:type="dxa"/>
            <w:tcBorders>
              <w:bottom w:val="dashSmallGap" w:sz="4" w:space="0" w:color="auto"/>
            </w:tcBorders>
            <w:shd w:val="clear" w:color="auto" w:fill="009900"/>
          </w:tcPr>
          <w:p w14:paraId="573D2CEB" w14:textId="30F697EC" w:rsidR="00631DC3" w:rsidRPr="0077548A" w:rsidRDefault="001C504D" w:rsidP="00631DC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SKP-Nr./Arbeitsgattung)"/>
                  </w:textInput>
                </w:ffData>
              </w:fldChar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(SKP-Nr./Arbeitsgattung)</w:t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</w:tc>
      </w:tr>
      <w:tr w:rsidR="001C504D" w:rsidRPr="0077548A" w14:paraId="0375BF0D" w14:textId="77777777" w:rsidTr="001C504D">
        <w:tblPrEx>
          <w:tblCellMar>
            <w:left w:w="0" w:type="dxa"/>
          </w:tblCellMar>
        </w:tblPrEx>
        <w:trPr>
          <w:trHeight w:val="251"/>
        </w:trPr>
        <w:tc>
          <w:tcPr>
            <w:tcW w:w="1253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7922B117" w14:textId="77777777" w:rsidR="00631DC3" w:rsidRPr="0077548A" w:rsidRDefault="00631DC3" w:rsidP="00631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7" w:type="dxa"/>
            <w:vMerge/>
            <w:shd w:val="clear" w:color="auto" w:fill="009900"/>
          </w:tcPr>
          <w:p w14:paraId="3904C7B1" w14:textId="466A5A9A" w:rsidR="00631DC3" w:rsidRPr="0077548A" w:rsidRDefault="00631DC3" w:rsidP="00631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nil"/>
            </w:tcBorders>
            <w:shd w:val="clear" w:color="auto" w:fill="009900"/>
          </w:tcPr>
          <w:p w14:paraId="076D9AE2" w14:textId="77777777" w:rsidR="00631DC3" w:rsidRPr="0077548A" w:rsidRDefault="00631DC3" w:rsidP="00631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ashSmallGap" w:sz="4" w:space="0" w:color="auto"/>
            </w:tcBorders>
            <w:shd w:val="clear" w:color="auto" w:fill="009900"/>
          </w:tcPr>
          <w:p w14:paraId="12DB91D1" w14:textId="77777777" w:rsidR="00631DC3" w:rsidRPr="0077548A" w:rsidRDefault="00631DC3" w:rsidP="00631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009900"/>
          </w:tcPr>
          <w:p w14:paraId="0C75BDDE" w14:textId="77777777" w:rsidR="00631DC3" w:rsidRPr="0077548A" w:rsidRDefault="00631DC3" w:rsidP="00631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4D7A6CFA" w14:textId="77777777" w:rsidR="00631DC3" w:rsidRPr="0077548A" w:rsidRDefault="00631DC3" w:rsidP="00631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7" w:type="dxa"/>
            <w:vMerge/>
            <w:shd w:val="clear" w:color="auto" w:fill="009900"/>
          </w:tcPr>
          <w:p w14:paraId="1C01B74E" w14:textId="6C568007" w:rsidR="00631DC3" w:rsidRPr="0077548A" w:rsidRDefault="00631DC3" w:rsidP="00631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46" w:type="dxa"/>
            <w:tcBorders>
              <w:left w:val="nil"/>
            </w:tcBorders>
            <w:shd w:val="clear" w:color="auto" w:fill="009900"/>
          </w:tcPr>
          <w:p w14:paraId="08E1F405" w14:textId="77777777" w:rsidR="00631DC3" w:rsidRPr="0077548A" w:rsidRDefault="00631DC3" w:rsidP="00631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22" w:type="dxa"/>
            <w:tcBorders>
              <w:top w:val="dashSmallGap" w:sz="4" w:space="0" w:color="auto"/>
            </w:tcBorders>
            <w:shd w:val="clear" w:color="auto" w:fill="009900"/>
          </w:tcPr>
          <w:p w14:paraId="45B31D3E" w14:textId="77777777" w:rsidR="00631DC3" w:rsidRPr="0077548A" w:rsidRDefault="00631DC3" w:rsidP="00631DC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C504D" w:rsidRPr="0077548A" w14:paraId="1F638134" w14:textId="77777777" w:rsidTr="001C504D">
        <w:tblPrEx>
          <w:tblCellMar>
            <w:left w:w="0" w:type="dxa"/>
          </w:tblCellMar>
        </w:tblPrEx>
        <w:trPr>
          <w:trHeight w:val="243"/>
        </w:trPr>
        <w:tc>
          <w:tcPr>
            <w:tcW w:w="1253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286DA58E" w14:textId="77777777" w:rsidR="00631DC3" w:rsidRPr="0077548A" w:rsidRDefault="00631DC3" w:rsidP="00631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7" w:type="dxa"/>
            <w:vMerge/>
            <w:shd w:val="clear" w:color="auto" w:fill="009900"/>
          </w:tcPr>
          <w:p w14:paraId="007B53B1" w14:textId="7C5A1F3F" w:rsidR="00631DC3" w:rsidRPr="0077548A" w:rsidRDefault="00631DC3" w:rsidP="00631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60" w:type="dxa"/>
            <w:gridSpan w:val="2"/>
            <w:tcBorders>
              <w:left w:val="nil"/>
            </w:tcBorders>
            <w:shd w:val="clear" w:color="auto" w:fill="009900"/>
          </w:tcPr>
          <w:p w14:paraId="263D757C" w14:textId="1D00959B" w:rsidR="00631DC3" w:rsidRPr="0077548A" w:rsidRDefault="00631DC3" w:rsidP="00631DC3">
            <w:pPr>
              <w:rPr>
                <w:b/>
                <w:bCs/>
                <w:sz w:val="20"/>
                <w:szCs w:val="20"/>
                <w:u w:val="single"/>
              </w:rPr>
            </w:pPr>
            <w:r w:rsidRPr="0077548A">
              <w:rPr>
                <w:b/>
                <w:bCs/>
                <w:sz w:val="20"/>
                <w:szCs w:val="20"/>
                <w:u w:val="single"/>
              </w:rPr>
              <w:t>Submission</w:t>
            </w:r>
          </w:p>
        </w:tc>
        <w:tc>
          <w:tcPr>
            <w:tcW w:w="283" w:type="dxa"/>
            <w:shd w:val="clear" w:color="auto" w:fill="009900"/>
          </w:tcPr>
          <w:p w14:paraId="1ED0D361" w14:textId="77777777" w:rsidR="00631DC3" w:rsidRPr="0077548A" w:rsidRDefault="00631DC3" w:rsidP="00631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27D7B360" w14:textId="77777777" w:rsidR="00631DC3" w:rsidRPr="0077548A" w:rsidRDefault="00631DC3" w:rsidP="00631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7" w:type="dxa"/>
            <w:vMerge/>
            <w:shd w:val="clear" w:color="auto" w:fill="009900"/>
          </w:tcPr>
          <w:p w14:paraId="4C49EA58" w14:textId="5B0D49DE" w:rsidR="00631DC3" w:rsidRPr="0077548A" w:rsidRDefault="00631DC3" w:rsidP="00631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768" w:type="dxa"/>
            <w:gridSpan w:val="2"/>
            <w:tcBorders>
              <w:left w:val="nil"/>
            </w:tcBorders>
            <w:shd w:val="clear" w:color="auto" w:fill="009900"/>
          </w:tcPr>
          <w:p w14:paraId="353DD00E" w14:textId="4D55FB37" w:rsidR="00631DC3" w:rsidRPr="0077548A" w:rsidRDefault="00631DC3" w:rsidP="00631DC3">
            <w:pPr>
              <w:rPr>
                <w:b/>
                <w:bCs/>
                <w:sz w:val="20"/>
                <w:szCs w:val="20"/>
              </w:rPr>
            </w:pPr>
            <w:r w:rsidRPr="0077548A">
              <w:rPr>
                <w:b/>
                <w:bCs/>
                <w:sz w:val="20"/>
                <w:szCs w:val="20"/>
                <w:u w:val="single"/>
              </w:rPr>
              <w:t>Submission</w:t>
            </w:r>
          </w:p>
        </w:tc>
      </w:tr>
      <w:tr w:rsidR="001C504D" w:rsidRPr="0077548A" w14:paraId="0272377B" w14:textId="77777777" w:rsidTr="001C504D">
        <w:tblPrEx>
          <w:tblCellMar>
            <w:left w:w="0" w:type="dxa"/>
          </w:tblCellMar>
        </w:tblPrEx>
        <w:trPr>
          <w:trHeight w:val="541"/>
        </w:trPr>
        <w:tc>
          <w:tcPr>
            <w:tcW w:w="1253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71CE9E9F" w14:textId="77777777" w:rsidR="00631DC3" w:rsidRPr="0077548A" w:rsidRDefault="00631DC3" w:rsidP="00631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7" w:type="dxa"/>
            <w:vMerge/>
            <w:shd w:val="clear" w:color="auto" w:fill="009900"/>
          </w:tcPr>
          <w:p w14:paraId="4CB25364" w14:textId="223BF910" w:rsidR="00631DC3" w:rsidRPr="0077548A" w:rsidRDefault="00631DC3" w:rsidP="00631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60" w:type="dxa"/>
            <w:gridSpan w:val="2"/>
            <w:tcBorders>
              <w:left w:val="nil"/>
            </w:tcBorders>
            <w:shd w:val="clear" w:color="auto" w:fill="009900"/>
          </w:tcPr>
          <w:p w14:paraId="7035F4D9" w14:textId="4760A8DC" w:rsidR="00631DC3" w:rsidRPr="009E4CD0" w:rsidRDefault="00631DC3" w:rsidP="00631DC3">
            <w:pPr>
              <w:rPr>
                <w:b/>
                <w:bCs/>
                <w:sz w:val="44"/>
                <w:szCs w:val="44"/>
                <w:u w:val="single"/>
              </w:rPr>
            </w:pPr>
          </w:p>
        </w:tc>
        <w:tc>
          <w:tcPr>
            <w:tcW w:w="283" w:type="dxa"/>
            <w:shd w:val="clear" w:color="auto" w:fill="009900"/>
          </w:tcPr>
          <w:p w14:paraId="60FF1AA5" w14:textId="77777777" w:rsidR="00631DC3" w:rsidRPr="0077548A" w:rsidRDefault="00631DC3" w:rsidP="00631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45AEDE34" w14:textId="77777777" w:rsidR="00631DC3" w:rsidRPr="0077548A" w:rsidRDefault="00631DC3" w:rsidP="00631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7" w:type="dxa"/>
            <w:vMerge/>
            <w:shd w:val="clear" w:color="auto" w:fill="009900"/>
          </w:tcPr>
          <w:p w14:paraId="35AE28D9" w14:textId="24AAC0B0" w:rsidR="00631DC3" w:rsidRPr="0077548A" w:rsidRDefault="00631DC3" w:rsidP="00631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768" w:type="dxa"/>
            <w:gridSpan w:val="2"/>
            <w:tcBorders>
              <w:left w:val="nil"/>
            </w:tcBorders>
            <w:shd w:val="clear" w:color="auto" w:fill="009900"/>
          </w:tcPr>
          <w:p w14:paraId="46AD53BC" w14:textId="77777777" w:rsidR="00631DC3" w:rsidRPr="0077548A" w:rsidRDefault="00631DC3" w:rsidP="00631DC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C504D" w:rsidRPr="0077548A" w14:paraId="40C3F7E0" w14:textId="77777777" w:rsidTr="001C504D">
        <w:tblPrEx>
          <w:tblCellMar>
            <w:left w:w="0" w:type="dxa"/>
          </w:tblCellMar>
        </w:tblPrEx>
        <w:trPr>
          <w:trHeight w:val="243"/>
        </w:trPr>
        <w:tc>
          <w:tcPr>
            <w:tcW w:w="1253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6C0E80D0" w14:textId="77777777" w:rsidR="00631DC3" w:rsidRPr="0077548A" w:rsidRDefault="00631DC3" w:rsidP="00631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7" w:type="dxa"/>
            <w:vMerge/>
            <w:shd w:val="clear" w:color="auto" w:fill="009900"/>
          </w:tcPr>
          <w:p w14:paraId="5F112BF2" w14:textId="74E764AF" w:rsidR="00631DC3" w:rsidRPr="0077548A" w:rsidRDefault="00631DC3" w:rsidP="00631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60" w:type="dxa"/>
            <w:gridSpan w:val="2"/>
            <w:tcBorders>
              <w:left w:val="nil"/>
              <w:bottom w:val="dashSmallGap" w:sz="4" w:space="0" w:color="auto"/>
            </w:tcBorders>
            <w:shd w:val="clear" w:color="auto" w:fill="009900"/>
          </w:tcPr>
          <w:p w14:paraId="30CFCBD1" w14:textId="6DB99DD1" w:rsidR="00631DC3" w:rsidRPr="0077548A" w:rsidRDefault="00631DC3" w:rsidP="00631DC3">
            <w:pPr>
              <w:rPr>
                <w:b/>
                <w:bCs/>
                <w:sz w:val="20"/>
                <w:szCs w:val="20"/>
              </w:rPr>
            </w:pP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Firmenname)"/>
                  </w:textInput>
                </w:ffData>
              </w:fldCha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(Firmenname)</w: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</w:tc>
        <w:tc>
          <w:tcPr>
            <w:tcW w:w="283" w:type="dxa"/>
            <w:shd w:val="clear" w:color="auto" w:fill="009900"/>
          </w:tcPr>
          <w:p w14:paraId="2ECACFCB" w14:textId="77777777" w:rsidR="00631DC3" w:rsidRPr="0077548A" w:rsidRDefault="00631DC3" w:rsidP="00631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78655A7E" w14:textId="77777777" w:rsidR="00631DC3" w:rsidRPr="0077548A" w:rsidRDefault="00631DC3" w:rsidP="00631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7" w:type="dxa"/>
            <w:vMerge/>
            <w:shd w:val="clear" w:color="auto" w:fill="009900"/>
          </w:tcPr>
          <w:p w14:paraId="3592616F" w14:textId="5953A171" w:rsidR="00631DC3" w:rsidRPr="0077548A" w:rsidRDefault="00631DC3" w:rsidP="00631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768" w:type="dxa"/>
            <w:gridSpan w:val="2"/>
            <w:tcBorders>
              <w:left w:val="nil"/>
              <w:bottom w:val="dashSmallGap" w:sz="4" w:space="0" w:color="auto"/>
            </w:tcBorders>
            <w:shd w:val="clear" w:color="auto" w:fill="009900"/>
          </w:tcPr>
          <w:p w14:paraId="53C8286E" w14:textId="5D36FE30" w:rsidR="00631DC3" w:rsidRPr="0077548A" w:rsidRDefault="00631DC3" w:rsidP="00631DC3">
            <w:pPr>
              <w:rPr>
                <w:b/>
                <w:bCs/>
                <w:sz w:val="20"/>
                <w:szCs w:val="20"/>
              </w:rPr>
            </w:pP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Firmenname)"/>
                  </w:textInput>
                </w:ffData>
              </w:fldCha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(Firmenname)</w: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</w:tc>
      </w:tr>
      <w:tr w:rsidR="001C504D" w:rsidRPr="0077548A" w14:paraId="441A68A2" w14:textId="77777777" w:rsidTr="001C504D">
        <w:tblPrEx>
          <w:tblCellMar>
            <w:left w:w="0" w:type="dxa"/>
          </w:tblCellMar>
        </w:tblPrEx>
        <w:trPr>
          <w:trHeight w:val="251"/>
        </w:trPr>
        <w:tc>
          <w:tcPr>
            <w:tcW w:w="1253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5A11ABE1" w14:textId="77777777" w:rsidR="00631DC3" w:rsidRPr="0077548A" w:rsidRDefault="00631DC3" w:rsidP="00631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7" w:type="dxa"/>
            <w:vMerge/>
            <w:shd w:val="clear" w:color="auto" w:fill="009900"/>
          </w:tcPr>
          <w:p w14:paraId="6042B376" w14:textId="0F195655" w:rsidR="00631DC3" w:rsidRPr="0077548A" w:rsidRDefault="00631DC3" w:rsidP="00631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60" w:type="dxa"/>
            <w:gridSpan w:val="2"/>
            <w:tcBorders>
              <w:top w:val="dashSmallGap" w:sz="4" w:space="0" w:color="auto"/>
              <w:left w:val="nil"/>
              <w:bottom w:val="dashSmallGap" w:sz="4" w:space="0" w:color="auto"/>
            </w:tcBorders>
            <w:shd w:val="clear" w:color="auto" w:fill="009900"/>
          </w:tcPr>
          <w:p w14:paraId="79EB9BFE" w14:textId="3838F102" w:rsidR="00631DC3" w:rsidRPr="0077548A" w:rsidRDefault="00631DC3" w:rsidP="00631DC3">
            <w:pPr>
              <w:rPr>
                <w:b/>
                <w:bCs/>
                <w:sz w:val="20"/>
                <w:szCs w:val="20"/>
                <w:u w:val="single"/>
              </w:rPr>
            </w:pP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Abteilung / Empfänger)"/>
                  </w:textInput>
                </w:ffData>
              </w:fldCha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(Abteilung / Empfänger)</w: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</w:tc>
        <w:tc>
          <w:tcPr>
            <w:tcW w:w="283" w:type="dxa"/>
            <w:shd w:val="clear" w:color="auto" w:fill="009900"/>
          </w:tcPr>
          <w:p w14:paraId="5ECC4F37" w14:textId="77777777" w:rsidR="00631DC3" w:rsidRPr="0077548A" w:rsidRDefault="00631DC3" w:rsidP="00631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6E45334D" w14:textId="77777777" w:rsidR="00631DC3" w:rsidRPr="0077548A" w:rsidRDefault="00631DC3" w:rsidP="00631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7" w:type="dxa"/>
            <w:vMerge/>
            <w:shd w:val="clear" w:color="auto" w:fill="009900"/>
          </w:tcPr>
          <w:p w14:paraId="5F07D934" w14:textId="307AB381" w:rsidR="00631DC3" w:rsidRPr="0077548A" w:rsidRDefault="00631DC3" w:rsidP="00631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768" w:type="dxa"/>
            <w:gridSpan w:val="2"/>
            <w:tcBorders>
              <w:top w:val="dashSmallGap" w:sz="4" w:space="0" w:color="auto"/>
              <w:left w:val="nil"/>
              <w:bottom w:val="dashSmallGap" w:sz="4" w:space="0" w:color="auto"/>
            </w:tcBorders>
            <w:shd w:val="clear" w:color="auto" w:fill="009900"/>
          </w:tcPr>
          <w:p w14:paraId="552D40C3" w14:textId="5D3B955C" w:rsidR="00631DC3" w:rsidRPr="0077548A" w:rsidRDefault="00631DC3" w:rsidP="00631DC3">
            <w:pPr>
              <w:rPr>
                <w:b/>
                <w:bCs/>
                <w:sz w:val="20"/>
                <w:szCs w:val="20"/>
              </w:rPr>
            </w:pP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Abteilung / Empfänger)"/>
                  </w:textInput>
                </w:ffData>
              </w:fldCha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(Abteilung / Empfänger)</w: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</w:tc>
      </w:tr>
      <w:tr w:rsidR="001C504D" w:rsidRPr="0077548A" w14:paraId="08ABCB7F" w14:textId="77777777" w:rsidTr="001C504D">
        <w:tblPrEx>
          <w:tblCellMar>
            <w:left w:w="0" w:type="dxa"/>
          </w:tblCellMar>
        </w:tblPrEx>
        <w:trPr>
          <w:trHeight w:val="260"/>
        </w:trPr>
        <w:tc>
          <w:tcPr>
            <w:tcW w:w="1253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0C2E5C9B" w14:textId="77777777" w:rsidR="00631DC3" w:rsidRPr="0077548A" w:rsidRDefault="00631DC3" w:rsidP="00631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7" w:type="dxa"/>
            <w:vMerge/>
            <w:shd w:val="clear" w:color="auto" w:fill="009900"/>
          </w:tcPr>
          <w:p w14:paraId="2A01C3F8" w14:textId="02337C26" w:rsidR="00631DC3" w:rsidRPr="0077548A" w:rsidRDefault="00631DC3" w:rsidP="00631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60" w:type="dxa"/>
            <w:gridSpan w:val="2"/>
            <w:tcBorders>
              <w:top w:val="dashSmallGap" w:sz="4" w:space="0" w:color="auto"/>
              <w:left w:val="nil"/>
              <w:bottom w:val="dashSmallGap" w:sz="4" w:space="0" w:color="auto"/>
            </w:tcBorders>
            <w:shd w:val="clear" w:color="auto" w:fill="009900"/>
          </w:tcPr>
          <w:p w14:paraId="20C7D1F2" w14:textId="45237FFA" w:rsidR="00631DC3" w:rsidRPr="0077548A" w:rsidRDefault="00631DC3" w:rsidP="00631DC3">
            <w:pPr>
              <w:rPr>
                <w:b/>
                <w:bCs/>
                <w:sz w:val="20"/>
                <w:szCs w:val="20"/>
              </w:rPr>
            </w:pP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Strasse)"/>
                  </w:textInput>
                </w:ffData>
              </w:fldCha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(Strasse)</w: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</w:tc>
        <w:tc>
          <w:tcPr>
            <w:tcW w:w="283" w:type="dxa"/>
            <w:shd w:val="clear" w:color="auto" w:fill="009900"/>
          </w:tcPr>
          <w:p w14:paraId="2CCDE404" w14:textId="77777777" w:rsidR="00631DC3" w:rsidRPr="0077548A" w:rsidRDefault="00631DC3" w:rsidP="00631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5298E9F1" w14:textId="77777777" w:rsidR="00631DC3" w:rsidRPr="0077548A" w:rsidRDefault="00631DC3" w:rsidP="00631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7" w:type="dxa"/>
            <w:vMerge/>
            <w:shd w:val="clear" w:color="auto" w:fill="009900"/>
          </w:tcPr>
          <w:p w14:paraId="71B142A5" w14:textId="1275F732" w:rsidR="00631DC3" w:rsidRPr="0077548A" w:rsidRDefault="00631DC3" w:rsidP="00631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768" w:type="dxa"/>
            <w:gridSpan w:val="2"/>
            <w:tcBorders>
              <w:top w:val="dashSmallGap" w:sz="4" w:space="0" w:color="auto"/>
              <w:left w:val="nil"/>
              <w:bottom w:val="dashSmallGap" w:sz="4" w:space="0" w:color="auto"/>
            </w:tcBorders>
            <w:shd w:val="clear" w:color="auto" w:fill="009900"/>
          </w:tcPr>
          <w:p w14:paraId="6E8F4089" w14:textId="3106420E" w:rsidR="00631DC3" w:rsidRPr="0077548A" w:rsidRDefault="00631DC3" w:rsidP="00631DC3">
            <w:pPr>
              <w:rPr>
                <w:b/>
                <w:bCs/>
                <w:sz w:val="20"/>
                <w:szCs w:val="20"/>
              </w:rPr>
            </w:pP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Strasse)"/>
                  </w:textInput>
                </w:ffData>
              </w:fldCha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(Strasse)</w: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</w:tc>
      </w:tr>
      <w:tr w:rsidR="001C504D" w:rsidRPr="0077548A" w14:paraId="6F06D9BC" w14:textId="77777777" w:rsidTr="001C504D">
        <w:tblPrEx>
          <w:tblCellMar>
            <w:left w:w="0" w:type="dxa"/>
          </w:tblCellMar>
        </w:tblPrEx>
        <w:trPr>
          <w:trHeight w:val="251"/>
        </w:trPr>
        <w:tc>
          <w:tcPr>
            <w:tcW w:w="1253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74B1DC8C" w14:textId="77777777" w:rsidR="00631DC3" w:rsidRPr="0077548A" w:rsidRDefault="00631DC3" w:rsidP="00631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7" w:type="dxa"/>
            <w:vMerge/>
            <w:shd w:val="clear" w:color="auto" w:fill="009900"/>
          </w:tcPr>
          <w:p w14:paraId="4EDF31ED" w14:textId="295D206E" w:rsidR="00631DC3" w:rsidRPr="0077548A" w:rsidRDefault="00631DC3" w:rsidP="00631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60" w:type="dxa"/>
            <w:gridSpan w:val="2"/>
            <w:tcBorders>
              <w:top w:val="dashSmallGap" w:sz="4" w:space="0" w:color="auto"/>
              <w:left w:val="nil"/>
              <w:bottom w:val="dashSmallGap" w:sz="4" w:space="0" w:color="auto"/>
            </w:tcBorders>
            <w:shd w:val="clear" w:color="auto" w:fill="009900"/>
          </w:tcPr>
          <w:p w14:paraId="638B1D99" w14:textId="7DDE436D" w:rsidR="00631DC3" w:rsidRPr="0077548A" w:rsidRDefault="00631DC3" w:rsidP="00631DC3">
            <w:pPr>
              <w:rPr>
                <w:b/>
                <w:bCs/>
                <w:sz w:val="20"/>
                <w:szCs w:val="20"/>
              </w:rPr>
            </w:pP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PLZ Ort)"/>
                  </w:textInput>
                </w:ffData>
              </w:fldCha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(PLZ Ort)</w: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</w:tc>
        <w:tc>
          <w:tcPr>
            <w:tcW w:w="283" w:type="dxa"/>
            <w:shd w:val="clear" w:color="auto" w:fill="009900"/>
          </w:tcPr>
          <w:p w14:paraId="6AFB61E1" w14:textId="77777777" w:rsidR="00631DC3" w:rsidRPr="0077548A" w:rsidRDefault="00631DC3" w:rsidP="00631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20985A58" w14:textId="77777777" w:rsidR="00631DC3" w:rsidRPr="0077548A" w:rsidRDefault="00631DC3" w:rsidP="00631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7" w:type="dxa"/>
            <w:vMerge/>
            <w:shd w:val="clear" w:color="auto" w:fill="009900"/>
          </w:tcPr>
          <w:p w14:paraId="48E6D2C6" w14:textId="1D06953F" w:rsidR="00631DC3" w:rsidRPr="0077548A" w:rsidRDefault="00631DC3" w:rsidP="00631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768" w:type="dxa"/>
            <w:gridSpan w:val="2"/>
            <w:tcBorders>
              <w:top w:val="dashSmallGap" w:sz="4" w:space="0" w:color="auto"/>
              <w:left w:val="nil"/>
              <w:bottom w:val="dashSmallGap" w:sz="4" w:space="0" w:color="auto"/>
            </w:tcBorders>
            <w:shd w:val="clear" w:color="auto" w:fill="009900"/>
          </w:tcPr>
          <w:p w14:paraId="1D660CD4" w14:textId="38C9B671" w:rsidR="00631DC3" w:rsidRPr="0077548A" w:rsidRDefault="00631DC3" w:rsidP="00631DC3">
            <w:pPr>
              <w:rPr>
                <w:b/>
                <w:bCs/>
                <w:sz w:val="20"/>
                <w:szCs w:val="20"/>
              </w:rPr>
            </w:pP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PLZ Ort)"/>
                  </w:textInput>
                </w:ffData>
              </w:fldCha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(PLZ Ort)</w: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</w:tc>
      </w:tr>
      <w:tr w:rsidR="00631DC3" w:rsidRPr="00757E53" w14:paraId="79E66368" w14:textId="77777777" w:rsidTr="001C504D">
        <w:tblPrEx>
          <w:tblCellMar>
            <w:left w:w="0" w:type="dxa"/>
          </w:tblCellMar>
        </w:tblPrEx>
        <w:trPr>
          <w:trHeight w:val="392"/>
        </w:trPr>
        <w:tc>
          <w:tcPr>
            <w:tcW w:w="1420" w:type="dxa"/>
            <w:gridSpan w:val="2"/>
            <w:shd w:val="clear" w:color="auto" w:fill="009900"/>
          </w:tcPr>
          <w:p w14:paraId="5DBE0F1A" w14:textId="77777777" w:rsidR="00631DC3" w:rsidRPr="00757E53" w:rsidRDefault="00631DC3" w:rsidP="00631DC3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860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shd w:val="clear" w:color="auto" w:fill="009900"/>
          </w:tcPr>
          <w:p w14:paraId="5F564E75" w14:textId="77777777" w:rsidR="00631DC3" w:rsidRPr="00757E53" w:rsidRDefault="00631DC3" w:rsidP="00631DC3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283" w:type="dxa"/>
            <w:shd w:val="clear" w:color="auto" w:fill="009900"/>
          </w:tcPr>
          <w:p w14:paraId="0D0CBB91" w14:textId="77777777" w:rsidR="00631DC3" w:rsidRPr="00757E53" w:rsidRDefault="00631DC3" w:rsidP="00631DC3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418" w:type="dxa"/>
            <w:gridSpan w:val="2"/>
            <w:shd w:val="clear" w:color="auto" w:fill="009900"/>
          </w:tcPr>
          <w:p w14:paraId="3C847415" w14:textId="77777777" w:rsidR="00631DC3" w:rsidRPr="00757E53" w:rsidRDefault="00631DC3" w:rsidP="00631DC3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768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shd w:val="clear" w:color="auto" w:fill="009900"/>
          </w:tcPr>
          <w:p w14:paraId="25CB0E0A" w14:textId="77777777" w:rsidR="00631DC3" w:rsidRPr="00757E53" w:rsidRDefault="00631DC3" w:rsidP="00A422B3">
            <w:pPr>
              <w:tabs>
                <w:tab w:val="left" w:pos="4172"/>
              </w:tabs>
              <w:rPr>
                <w:b/>
                <w:bCs/>
                <w:sz w:val="32"/>
                <w:szCs w:val="32"/>
              </w:rPr>
            </w:pPr>
          </w:p>
        </w:tc>
      </w:tr>
      <w:tr w:rsidR="001C504D" w:rsidRPr="001C504D" w14:paraId="7714D327" w14:textId="77777777" w:rsidTr="00CB1742">
        <w:trPr>
          <w:trHeight w:val="271"/>
        </w:trPr>
        <w:tc>
          <w:tcPr>
            <w:tcW w:w="10749" w:type="dxa"/>
            <w:gridSpan w:val="9"/>
            <w:shd w:val="clear" w:color="auto" w:fill="009900"/>
          </w:tcPr>
          <w:p w14:paraId="4D920D4B" w14:textId="77777777" w:rsidR="001C504D" w:rsidRPr="001C504D" w:rsidRDefault="001C504D" w:rsidP="00CB1742">
            <w:pPr>
              <w:rPr>
                <w:sz w:val="24"/>
                <w:szCs w:val="24"/>
              </w:rPr>
            </w:pPr>
          </w:p>
        </w:tc>
      </w:tr>
      <w:tr w:rsidR="001C504D" w:rsidRPr="0077548A" w14:paraId="6455ED91" w14:textId="77777777" w:rsidTr="001C504D">
        <w:tblPrEx>
          <w:tblCellMar>
            <w:left w:w="0" w:type="dxa"/>
          </w:tblCellMar>
        </w:tblPrEx>
        <w:trPr>
          <w:cantSplit/>
          <w:trHeight w:val="114"/>
        </w:trPr>
        <w:tc>
          <w:tcPr>
            <w:tcW w:w="1253" w:type="dxa"/>
            <w:vMerge w:val="restart"/>
            <w:tcBorders>
              <w:right w:val="single" w:sz="4" w:space="0" w:color="auto"/>
            </w:tcBorders>
            <w:shd w:val="clear" w:color="auto" w:fill="009900"/>
            <w:textDirection w:val="btLr"/>
          </w:tcPr>
          <w:p w14:paraId="74F5885C" w14:textId="77777777" w:rsidR="001C504D" w:rsidRDefault="001C504D" w:rsidP="00CB1742">
            <w:pPr>
              <w:ind w:left="113" w:right="113"/>
              <w:rPr>
                <w:sz w:val="20"/>
                <w:szCs w:val="20"/>
              </w:rPr>
            </w:pPr>
            <w:r w:rsidRPr="0077548A">
              <w:rPr>
                <w:sz w:val="20"/>
                <w:szCs w:val="20"/>
              </w:rPr>
              <w:t>Absender</w:t>
            </w:r>
          </w:p>
          <w:p w14:paraId="0A7D21BE" w14:textId="77777777" w:rsidR="001C504D" w:rsidRDefault="001C504D" w:rsidP="00CB1742">
            <w:pPr>
              <w:ind w:left="113" w:right="113"/>
              <w:rPr>
                <w:b/>
                <w:bCs/>
                <w:noProof/>
                <w:color w:val="009900"/>
                <w:sz w:val="20"/>
                <w:szCs w:val="20"/>
              </w:rPr>
            </w:pP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Firmenname)"/>
                  </w:textInput>
                </w:ffData>
              </w:fldCha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(Firmenname)</w: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  <w:p w14:paraId="7D843449" w14:textId="77777777" w:rsidR="001C504D" w:rsidRDefault="001C504D" w:rsidP="00CB1742">
            <w:pPr>
              <w:ind w:left="113" w:right="113"/>
              <w:rPr>
                <w:b/>
                <w:bCs/>
                <w:noProof/>
                <w:color w:val="009900"/>
                <w:sz w:val="20"/>
                <w:szCs w:val="20"/>
              </w:rPr>
            </w:pP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Strasse)"/>
                  </w:textInput>
                </w:ffData>
              </w:fldChar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(Strasse)</w:t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  <w:p w14:paraId="53D6D28C" w14:textId="77777777" w:rsidR="001C504D" w:rsidRPr="0077548A" w:rsidRDefault="001C504D" w:rsidP="00CB1742">
            <w:pPr>
              <w:ind w:left="113" w:right="113"/>
              <w:rPr>
                <w:sz w:val="20"/>
                <w:szCs w:val="20"/>
              </w:rPr>
            </w:pP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PLZ Ort)"/>
                  </w:textInput>
                </w:ffData>
              </w:fldChar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(PLZ Ort)</w:t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</w:tc>
        <w:tc>
          <w:tcPr>
            <w:tcW w:w="167" w:type="dxa"/>
            <w:vMerge w:val="restart"/>
            <w:shd w:val="clear" w:color="auto" w:fill="009900"/>
            <w:textDirection w:val="btLr"/>
          </w:tcPr>
          <w:p w14:paraId="735832C7" w14:textId="77777777" w:rsidR="001C504D" w:rsidRPr="0077548A" w:rsidRDefault="001C504D" w:rsidP="00CB1742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nil"/>
            </w:tcBorders>
            <w:shd w:val="clear" w:color="auto" w:fill="009900"/>
          </w:tcPr>
          <w:p w14:paraId="19A0E80B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Prj</w:t>
            </w:r>
            <w:proofErr w:type="spellEnd"/>
            <w:r>
              <w:rPr>
                <w:b/>
                <w:bCs/>
                <w:sz w:val="20"/>
                <w:szCs w:val="20"/>
              </w:rPr>
              <w:t>-Nr./-Name</w:t>
            </w:r>
          </w:p>
        </w:tc>
        <w:tc>
          <w:tcPr>
            <w:tcW w:w="2268" w:type="dxa"/>
            <w:tcBorders>
              <w:bottom w:val="dashSmallGap" w:sz="4" w:space="0" w:color="auto"/>
            </w:tcBorders>
            <w:shd w:val="clear" w:color="auto" w:fill="009900"/>
          </w:tcPr>
          <w:p w14:paraId="4CF2A944" w14:textId="77777777" w:rsidR="001C504D" w:rsidRPr="00A528F9" w:rsidRDefault="001C504D" w:rsidP="00CB1742">
            <w:pPr>
              <w:rPr>
                <w:b/>
                <w:bCs/>
                <w:color w:val="009900"/>
                <w:sz w:val="20"/>
                <w:szCs w:val="20"/>
              </w:rPr>
            </w:pP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(Prj-Nr./Name)"/>
                  </w:textInput>
                </w:ffData>
              </w:fldChar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(Prj-Nr./Name)</w:t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</w:tc>
        <w:tc>
          <w:tcPr>
            <w:tcW w:w="283" w:type="dxa"/>
            <w:shd w:val="clear" w:color="auto" w:fill="009900"/>
          </w:tcPr>
          <w:p w14:paraId="1454632F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1" w:type="dxa"/>
            <w:vMerge w:val="restart"/>
            <w:tcBorders>
              <w:right w:val="single" w:sz="4" w:space="0" w:color="auto"/>
            </w:tcBorders>
            <w:shd w:val="clear" w:color="auto" w:fill="009900"/>
            <w:textDirection w:val="btLr"/>
          </w:tcPr>
          <w:p w14:paraId="046DAE83" w14:textId="77777777" w:rsidR="001C504D" w:rsidRDefault="001C504D" w:rsidP="00CB1742">
            <w:pPr>
              <w:ind w:left="113" w:right="113"/>
              <w:rPr>
                <w:sz w:val="20"/>
                <w:szCs w:val="20"/>
              </w:rPr>
            </w:pPr>
            <w:r w:rsidRPr="0077548A">
              <w:rPr>
                <w:sz w:val="20"/>
                <w:szCs w:val="20"/>
              </w:rPr>
              <w:t>Absender</w:t>
            </w:r>
          </w:p>
          <w:p w14:paraId="7ECC800C" w14:textId="77777777" w:rsidR="001C504D" w:rsidRDefault="001C504D" w:rsidP="00CB1742">
            <w:pPr>
              <w:ind w:left="113" w:right="113"/>
              <w:rPr>
                <w:b/>
                <w:bCs/>
                <w:noProof/>
                <w:color w:val="009900"/>
                <w:sz w:val="20"/>
                <w:szCs w:val="20"/>
              </w:rPr>
            </w:pP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Firmenname)"/>
                  </w:textInput>
                </w:ffData>
              </w:fldCha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(Firmenname)</w: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  <w:p w14:paraId="06594FDD" w14:textId="77777777" w:rsidR="001C504D" w:rsidRDefault="001C504D" w:rsidP="00CB1742">
            <w:pPr>
              <w:ind w:left="113" w:right="113"/>
              <w:rPr>
                <w:b/>
                <w:bCs/>
                <w:noProof/>
                <w:color w:val="009900"/>
                <w:sz w:val="20"/>
                <w:szCs w:val="20"/>
              </w:rPr>
            </w:pP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Strasse)"/>
                  </w:textInput>
                </w:ffData>
              </w:fldChar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(Strasse)</w:t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  <w:p w14:paraId="2B597C5F" w14:textId="77777777" w:rsidR="001C504D" w:rsidRPr="0077548A" w:rsidRDefault="001C504D" w:rsidP="00CB1742">
            <w:pPr>
              <w:ind w:left="113" w:right="113"/>
              <w:rPr>
                <w:sz w:val="20"/>
                <w:szCs w:val="20"/>
              </w:rPr>
            </w:pP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PLZ Ort)"/>
                  </w:textInput>
                </w:ffData>
              </w:fldChar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(PLZ Ort)</w:t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</w:tc>
        <w:tc>
          <w:tcPr>
            <w:tcW w:w="147" w:type="dxa"/>
            <w:vMerge w:val="restart"/>
            <w:shd w:val="clear" w:color="auto" w:fill="009900"/>
            <w:textDirection w:val="btLr"/>
          </w:tcPr>
          <w:p w14:paraId="23050D00" w14:textId="77777777" w:rsidR="001C504D" w:rsidRPr="00CA3487" w:rsidRDefault="001C504D" w:rsidP="00CB1742">
            <w:pPr>
              <w:rPr>
                <w:sz w:val="20"/>
                <w:szCs w:val="20"/>
              </w:rPr>
            </w:pPr>
          </w:p>
        </w:tc>
        <w:tc>
          <w:tcPr>
            <w:tcW w:w="1546" w:type="dxa"/>
            <w:tcBorders>
              <w:left w:val="nil"/>
            </w:tcBorders>
            <w:shd w:val="clear" w:color="auto" w:fill="009900"/>
          </w:tcPr>
          <w:p w14:paraId="13D06D3A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Prj</w:t>
            </w:r>
            <w:proofErr w:type="spellEnd"/>
            <w:r>
              <w:rPr>
                <w:b/>
                <w:bCs/>
                <w:sz w:val="20"/>
                <w:szCs w:val="20"/>
              </w:rPr>
              <w:t>-Nr./-Name</w:t>
            </w:r>
          </w:p>
        </w:tc>
        <w:tc>
          <w:tcPr>
            <w:tcW w:w="2222" w:type="dxa"/>
            <w:tcBorders>
              <w:bottom w:val="dashSmallGap" w:sz="4" w:space="0" w:color="auto"/>
            </w:tcBorders>
            <w:shd w:val="clear" w:color="auto" w:fill="009900"/>
          </w:tcPr>
          <w:p w14:paraId="3DFB14B3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(Objektname)"/>
                  </w:textInput>
                </w:ffData>
              </w:fldCha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(Objektname)</w: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</w:tc>
      </w:tr>
      <w:tr w:rsidR="001C504D" w:rsidRPr="0077548A" w14:paraId="2FBB01E0" w14:textId="77777777" w:rsidTr="001C504D">
        <w:tblPrEx>
          <w:tblCellMar>
            <w:left w:w="0" w:type="dxa"/>
          </w:tblCellMar>
        </w:tblPrEx>
        <w:trPr>
          <w:trHeight w:val="251"/>
        </w:trPr>
        <w:tc>
          <w:tcPr>
            <w:tcW w:w="1253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4F87CC03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7" w:type="dxa"/>
            <w:vMerge/>
            <w:shd w:val="clear" w:color="auto" w:fill="009900"/>
          </w:tcPr>
          <w:p w14:paraId="27AA5DFE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nil"/>
            </w:tcBorders>
            <w:shd w:val="clear" w:color="auto" w:fill="009900"/>
          </w:tcPr>
          <w:p w14:paraId="4DE49704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ashSmallGap" w:sz="4" w:space="0" w:color="auto"/>
            </w:tcBorders>
            <w:shd w:val="clear" w:color="auto" w:fill="009900"/>
          </w:tcPr>
          <w:p w14:paraId="558241B4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009900"/>
          </w:tcPr>
          <w:p w14:paraId="011F7AA6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2FB0E721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7" w:type="dxa"/>
            <w:vMerge/>
            <w:shd w:val="clear" w:color="auto" w:fill="009900"/>
          </w:tcPr>
          <w:p w14:paraId="309FB901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46" w:type="dxa"/>
            <w:tcBorders>
              <w:left w:val="nil"/>
            </w:tcBorders>
            <w:shd w:val="clear" w:color="auto" w:fill="009900"/>
          </w:tcPr>
          <w:p w14:paraId="7A891C6F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22" w:type="dxa"/>
            <w:tcBorders>
              <w:top w:val="dashSmallGap" w:sz="4" w:space="0" w:color="auto"/>
            </w:tcBorders>
            <w:shd w:val="clear" w:color="auto" w:fill="009900"/>
          </w:tcPr>
          <w:p w14:paraId="7914D84D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C504D" w:rsidRPr="0077548A" w14:paraId="702E4EBE" w14:textId="77777777" w:rsidTr="001C504D">
        <w:tblPrEx>
          <w:tblCellMar>
            <w:left w:w="0" w:type="dxa"/>
          </w:tblCellMar>
        </w:tblPrEx>
        <w:trPr>
          <w:trHeight w:val="494"/>
        </w:trPr>
        <w:tc>
          <w:tcPr>
            <w:tcW w:w="1253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3443CA9D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7" w:type="dxa"/>
            <w:vMerge/>
            <w:shd w:val="clear" w:color="auto" w:fill="009900"/>
          </w:tcPr>
          <w:p w14:paraId="27C0B384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nil"/>
            </w:tcBorders>
            <w:shd w:val="clear" w:color="auto" w:fill="009900"/>
          </w:tcPr>
          <w:p w14:paraId="26B3978F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Arbeitsgattung</w:t>
            </w:r>
          </w:p>
        </w:tc>
        <w:tc>
          <w:tcPr>
            <w:tcW w:w="2268" w:type="dxa"/>
            <w:tcBorders>
              <w:bottom w:val="dashSmallGap" w:sz="4" w:space="0" w:color="auto"/>
            </w:tcBorders>
            <w:shd w:val="clear" w:color="auto" w:fill="009900"/>
          </w:tcPr>
          <w:p w14:paraId="52CA2329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SKP-Nr./Arbeitsgattung)"/>
                  </w:textInput>
                </w:ffData>
              </w:fldChar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(SKP-Nr./Arbeitsgattung)</w:t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</w:tc>
        <w:tc>
          <w:tcPr>
            <w:tcW w:w="283" w:type="dxa"/>
            <w:shd w:val="clear" w:color="auto" w:fill="009900"/>
          </w:tcPr>
          <w:p w14:paraId="2FB3D069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204F10EE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7" w:type="dxa"/>
            <w:vMerge/>
            <w:shd w:val="clear" w:color="auto" w:fill="009900"/>
          </w:tcPr>
          <w:p w14:paraId="14494A90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46" w:type="dxa"/>
            <w:tcBorders>
              <w:left w:val="nil"/>
            </w:tcBorders>
            <w:shd w:val="clear" w:color="auto" w:fill="009900"/>
          </w:tcPr>
          <w:p w14:paraId="5ABE3075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Arbeitsgattung</w:t>
            </w:r>
          </w:p>
        </w:tc>
        <w:tc>
          <w:tcPr>
            <w:tcW w:w="2222" w:type="dxa"/>
            <w:tcBorders>
              <w:bottom w:val="dashSmallGap" w:sz="4" w:space="0" w:color="auto"/>
            </w:tcBorders>
            <w:shd w:val="clear" w:color="auto" w:fill="009900"/>
          </w:tcPr>
          <w:p w14:paraId="4D55D08B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SKP-Nr./Arbeitsgattung)"/>
                  </w:textInput>
                </w:ffData>
              </w:fldChar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(SKP-Nr./Arbeitsgattung)</w:t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</w:tc>
      </w:tr>
      <w:tr w:rsidR="001C504D" w:rsidRPr="0077548A" w14:paraId="4CEF0AC6" w14:textId="77777777" w:rsidTr="001C504D">
        <w:tblPrEx>
          <w:tblCellMar>
            <w:left w:w="0" w:type="dxa"/>
          </w:tblCellMar>
        </w:tblPrEx>
        <w:trPr>
          <w:trHeight w:val="251"/>
        </w:trPr>
        <w:tc>
          <w:tcPr>
            <w:tcW w:w="1253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3B8FBE98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7" w:type="dxa"/>
            <w:vMerge/>
            <w:shd w:val="clear" w:color="auto" w:fill="009900"/>
          </w:tcPr>
          <w:p w14:paraId="148F9288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nil"/>
            </w:tcBorders>
            <w:shd w:val="clear" w:color="auto" w:fill="009900"/>
          </w:tcPr>
          <w:p w14:paraId="62F51F8E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ashSmallGap" w:sz="4" w:space="0" w:color="auto"/>
            </w:tcBorders>
            <w:shd w:val="clear" w:color="auto" w:fill="009900"/>
          </w:tcPr>
          <w:p w14:paraId="70C8749B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009900"/>
          </w:tcPr>
          <w:p w14:paraId="552E5F56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6F0C37FD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7" w:type="dxa"/>
            <w:vMerge/>
            <w:shd w:val="clear" w:color="auto" w:fill="009900"/>
          </w:tcPr>
          <w:p w14:paraId="42CCC545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46" w:type="dxa"/>
            <w:tcBorders>
              <w:left w:val="nil"/>
            </w:tcBorders>
            <w:shd w:val="clear" w:color="auto" w:fill="009900"/>
          </w:tcPr>
          <w:p w14:paraId="44B8B252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22" w:type="dxa"/>
            <w:tcBorders>
              <w:top w:val="dashSmallGap" w:sz="4" w:space="0" w:color="auto"/>
            </w:tcBorders>
            <w:shd w:val="clear" w:color="auto" w:fill="009900"/>
          </w:tcPr>
          <w:p w14:paraId="7C9DCDD9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C504D" w:rsidRPr="0077548A" w14:paraId="5E2A070B" w14:textId="77777777" w:rsidTr="001C504D">
        <w:tblPrEx>
          <w:tblCellMar>
            <w:left w:w="0" w:type="dxa"/>
          </w:tblCellMar>
        </w:tblPrEx>
        <w:trPr>
          <w:trHeight w:val="243"/>
        </w:trPr>
        <w:tc>
          <w:tcPr>
            <w:tcW w:w="1253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097D1B09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7" w:type="dxa"/>
            <w:vMerge/>
            <w:shd w:val="clear" w:color="auto" w:fill="009900"/>
          </w:tcPr>
          <w:p w14:paraId="1F82D83A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60" w:type="dxa"/>
            <w:gridSpan w:val="2"/>
            <w:tcBorders>
              <w:left w:val="nil"/>
            </w:tcBorders>
            <w:shd w:val="clear" w:color="auto" w:fill="009900"/>
          </w:tcPr>
          <w:p w14:paraId="79ADE622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  <w:u w:val="single"/>
              </w:rPr>
            </w:pPr>
            <w:r w:rsidRPr="0077548A">
              <w:rPr>
                <w:b/>
                <w:bCs/>
                <w:sz w:val="20"/>
                <w:szCs w:val="20"/>
                <w:u w:val="single"/>
              </w:rPr>
              <w:t>Submission</w:t>
            </w:r>
          </w:p>
        </w:tc>
        <w:tc>
          <w:tcPr>
            <w:tcW w:w="283" w:type="dxa"/>
            <w:shd w:val="clear" w:color="auto" w:fill="009900"/>
          </w:tcPr>
          <w:p w14:paraId="1F62A7FB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26D304F4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7" w:type="dxa"/>
            <w:vMerge/>
            <w:shd w:val="clear" w:color="auto" w:fill="009900"/>
          </w:tcPr>
          <w:p w14:paraId="0871C409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768" w:type="dxa"/>
            <w:gridSpan w:val="2"/>
            <w:tcBorders>
              <w:left w:val="nil"/>
            </w:tcBorders>
            <w:shd w:val="clear" w:color="auto" w:fill="009900"/>
          </w:tcPr>
          <w:p w14:paraId="0F7A3403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  <w:r w:rsidRPr="0077548A">
              <w:rPr>
                <w:b/>
                <w:bCs/>
                <w:sz w:val="20"/>
                <w:szCs w:val="20"/>
                <w:u w:val="single"/>
              </w:rPr>
              <w:t>Submission</w:t>
            </w:r>
          </w:p>
        </w:tc>
      </w:tr>
      <w:tr w:rsidR="001C504D" w:rsidRPr="0077548A" w14:paraId="61C09131" w14:textId="77777777" w:rsidTr="001C504D">
        <w:tblPrEx>
          <w:tblCellMar>
            <w:left w:w="0" w:type="dxa"/>
          </w:tblCellMar>
        </w:tblPrEx>
        <w:trPr>
          <w:trHeight w:val="541"/>
        </w:trPr>
        <w:tc>
          <w:tcPr>
            <w:tcW w:w="1253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0D5D146E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7" w:type="dxa"/>
            <w:vMerge/>
            <w:shd w:val="clear" w:color="auto" w:fill="009900"/>
          </w:tcPr>
          <w:p w14:paraId="46E574DC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60" w:type="dxa"/>
            <w:gridSpan w:val="2"/>
            <w:tcBorders>
              <w:left w:val="nil"/>
            </w:tcBorders>
            <w:shd w:val="clear" w:color="auto" w:fill="009900"/>
          </w:tcPr>
          <w:p w14:paraId="6BC0FEE6" w14:textId="77777777" w:rsidR="001C504D" w:rsidRPr="009E4CD0" w:rsidRDefault="001C504D" w:rsidP="00CB1742">
            <w:pPr>
              <w:rPr>
                <w:b/>
                <w:bCs/>
                <w:sz w:val="44"/>
                <w:szCs w:val="44"/>
                <w:u w:val="single"/>
              </w:rPr>
            </w:pPr>
          </w:p>
        </w:tc>
        <w:tc>
          <w:tcPr>
            <w:tcW w:w="283" w:type="dxa"/>
            <w:shd w:val="clear" w:color="auto" w:fill="009900"/>
          </w:tcPr>
          <w:p w14:paraId="65FFBBBB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1ED1F0A4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7" w:type="dxa"/>
            <w:vMerge/>
            <w:shd w:val="clear" w:color="auto" w:fill="009900"/>
          </w:tcPr>
          <w:p w14:paraId="77099925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768" w:type="dxa"/>
            <w:gridSpan w:val="2"/>
            <w:tcBorders>
              <w:left w:val="nil"/>
            </w:tcBorders>
            <w:shd w:val="clear" w:color="auto" w:fill="009900"/>
          </w:tcPr>
          <w:p w14:paraId="46450AEA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C504D" w:rsidRPr="0077548A" w14:paraId="227A610B" w14:textId="77777777" w:rsidTr="001C504D">
        <w:tblPrEx>
          <w:tblCellMar>
            <w:left w:w="0" w:type="dxa"/>
          </w:tblCellMar>
        </w:tblPrEx>
        <w:trPr>
          <w:trHeight w:val="243"/>
        </w:trPr>
        <w:tc>
          <w:tcPr>
            <w:tcW w:w="1253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338EEB01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7" w:type="dxa"/>
            <w:vMerge/>
            <w:shd w:val="clear" w:color="auto" w:fill="009900"/>
          </w:tcPr>
          <w:p w14:paraId="0CDA55EA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60" w:type="dxa"/>
            <w:gridSpan w:val="2"/>
            <w:tcBorders>
              <w:left w:val="nil"/>
              <w:bottom w:val="dashSmallGap" w:sz="4" w:space="0" w:color="auto"/>
            </w:tcBorders>
            <w:shd w:val="clear" w:color="auto" w:fill="009900"/>
          </w:tcPr>
          <w:p w14:paraId="2F1EAF9A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Firmenname)"/>
                  </w:textInput>
                </w:ffData>
              </w:fldCha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(Firmenname)</w: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</w:tc>
        <w:tc>
          <w:tcPr>
            <w:tcW w:w="283" w:type="dxa"/>
            <w:shd w:val="clear" w:color="auto" w:fill="009900"/>
          </w:tcPr>
          <w:p w14:paraId="47436642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7FB6DE78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7" w:type="dxa"/>
            <w:vMerge/>
            <w:shd w:val="clear" w:color="auto" w:fill="009900"/>
          </w:tcPr>
          <w:p w14:paraId="2581A266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768" w:type="dxa"/>
            <w:gridSpan w:val="2"/>
            <w:tcBorders>
              <w:left w:val="nil"/>
              <w:bottom w:val="dashSmallGap" w:sz="4" w:space="0" w:color="auto"/>
            </w:tcBorders>
            <w:shd w:val="clear" w:color="auto" w:fill="009900"/>
          </w:tcPr>
          <w:p w14:paraId="793FDFD2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Firmenname)"/>
                  </w:textInput>
                </w:ffData>
              </w:fldCha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(Firmenname)</w: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</w:tc>
      </w:tr>
      <w:tr w:rsidR="001C504D" w:rsidRPr="0077548A" w14:paraId="125FA3EC" w14:textId="77777777" w:rsidTr="001C504D">
        <w:tblPrEx>
          <w:tblCellMar>
            <w:left w:w="0" w:type="dxa"/>
          </w:tblCellMar>
        </w:tblPrEx>
        <w:trPr>
          <w:trHeight w:val="251"/>
        </w:trPr>
        <w:tc>
          <w:tcPr>
            <w:tcW w:w="1253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4BE9B03F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7" w:type="dxa"/>
            <w:vMerge/>
            <w:shd w:val="clear" w:color="auto" w:fill="009900"/>
          </w:tcPr>
          <w:p w14:paraId="5F1B4524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60" w:type="dxa"/>
            <w:gridSpan w:val="2"/>
            <w:tcBorders>
              <w:top w:val="dashSmallGap" w:sz="4" w:space="0" w:color="auto"/>
              <w:left w:val="nil"/>
              <w:bottom w:val="dashSmallGap" w:sz="4" w:space="0" w:color="auto"/>
            </w:tcBorders>
            <w:shd w:val="clear" w:color="auto" w:fill="009900"/>
          </w:tcPr>
          <w:p w14:paraId="34385144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  <w:u w:val="single"/>
              </w:rPr>
            </w:pP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Abteilung / Empfänger)"/>
                  </w:textInput>
                </w:ffData>
              </w:fldCha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(Abteilung / Empfänger)</w: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</w:tc>
        <w:tc>
          <w:tcPr>
            <w:tcW w:w="283" w:type="dxa"/>
            <w:shd w:val="clear" w:color="auto" w:fill="009900"/>
          </w:tcPr>
          <w:p w14:paraId="6F9279B6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61543D6A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7" w:type="dxa"/>
            <w:vMerge/>
            <w:shd w:val="clear" w:color="auto" w:fill="009900"/>
          </w:tcPr>
          <w:p w14:paraId="77C506E9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768" w:type="dxa"/>
            <w:gridSpan w:val="2"/>
            <w:tcBorders>
              <w:top w:val="dashSmallGap" w:sz="4" w:space="0" w:color="auto"/>
              <w:left w:val="nil"/>
              <w:bottom w:val="dashSmallGap" w:sz="4" w:space="0" w:color="auto"/>
            </w:tcBorders>
            <w:shd w:val="clear" w:color="auto" w:fill="009900"/>
          </w:tcPr>
          <w:p w14:paraId="5CA71F11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Abteilung / Empfänger)"/>
                  </w:textInput>
                </w:ffData>
              </w:fldCha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(Abteilung / Empfänger)</w: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</w:tc>
      </w:tr>
      <w:tr w:rsidR="001C504D" w:rsidRPr="0077548A" w14:paraId="40ECA898" w14:textId="77777777" w:rsidTr="001C504D">
        <w:tblPrEx>
          <w:tblCellMar>
            <w:left w:w="0" w:type="dxa"/>
          </w:tblCellMar>
        </w:tblPrEx>
        <w:trPr>
          <w:trHeight w:val="260"/>
        </w:trPr>
        <w:tc>
          <w:tcPr>
            <w:tcW w:w="1253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7A2058EA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7" w:type="dxa"/>
            <w:vMerge/>
            <w:shd w:val="clear" w:color="auto" w:fill="009900"/>
          </w:tcPr>
          <w:p w14:paraId="46001473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60" w:type="dxa"/>
            <w:gridSpan w:val="2"/>
            <w:tcBorders>
              <w:top w:val="dashSmallGap" w:sz="4" w:space="0" w:color="auto"/>
              <w:left w:val="nil"/>
              <w:bottom w:val="dashSmallGap" w:sz="4" w:space="0" w:color="auto"/>
            </w:tcBorders>
            <w:shd w:val="clear" w:color="auto" w:fill="009900"/>
          </w:tcPr>
          <w:p w14:paraId="0C1D5AF8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Strasse)"/>
                  </w:textInput>
                </w:ffData>
              </w:fldCha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(Strasse)</w: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</w:tc>
        <w:tc>
          <w:tcPr>
            <w:tcW w:w="283" w:type="dxa"/>
            <w:shd w:val="clear" w:color="auto" w:fill="009900"/>
          </w:tcPr>
          <w:p w14:paraId="5D3791BE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37DF01F6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7" w:type="dxa"/>
            <w:vMerge/>
            <w:shd w:val="clear" w:color="auto" w:fill="009900"/>
          </w:tcPr>
          <w:p w14:paraId="015B0F57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768" w:type="dxa"/>
            <w:gridSpan w:val="2"/>
            <w:tcBorders>
              <w:top w:val="dashSmallGap" w:sz="4" w:space="0" w:color="auto"/>
              <w:left w:val="nil"/>
              <w:bottom w:val="dashSmallGap" w:sz="4" w:space="0" w:color="auto"/>
            </w:tcBorders>
            <w:shd w:val="clear" w:color="auto" w:fill="009900"/>
          </w:tcPr>
          <w:p w14:paraId="1D682F56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Strasse)"/>
                  </w:textInput>
                </w:ffData>
              </w:fldCha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(Strasse)</w: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</w:tc>
      </w:tr>
      <w:tr w:rsidR="001C504D" w:rsidRPr="0077548A" w14:paraId="4D0BD9F3" w14:textId="77777777" w:rsidTr="001C504D">
        <w:tblPrEx>
          <w:tblCellMar>
            <w:left w:w="0" w:type="dxa"/>
          </w:tblCellMar>
        </w:tblPrEx>
        <w:trPr>
          <w:trHeight w:val="251"/>
        </w:trPr>
        <w:tc>
          <w:tcPr>
            <w:tcW w:w="1253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520CB6F5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7" w:type="dxa"/>
            <w:vMerge/>
            <w:shd w:val="clear" w:color="auto" w:fill="009900"/>
          </w:tcPr>
          <w:p w14:paraId="4CD3AE2B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60" w:type="dxa"/>
            <w:gridSpan w:val="2"/>
            <w:tcBorders>
              <w:top w:val="dashSmallGap" w:sz="4" w:space="0" w:color="auto"/>
              <w:left w:val="nil"/>
              <w:bottom w:val="dashSmallGap" w:sz="4" w:space="0" w:color="auto"/>
            </w:tcBorders>
            <w:shd w:val="clear" w:color="auto" w:fill="009900"/>
          </w:tcPr>
          <w:p w14:paraId="6FCD874D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PLZ Ort)"/>
                  </w:textInput>
                </w:ffData>
              </w:fldCha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(PLZ Ort)</w: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</w:tc>
        <w:tc>
          <w:tcPr>
            <w:tcW w:w="283" w:type="dxa"/>
            <w:shd w:val="clear" w:color="auto" w:fill="009900"/>
          </w:tcPr>
          <w:p w14:paraId="3ACC9374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554193FE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7" w:type="dxa"/>
            <w:vMerge/>
            <w:shd w:val="clear" w:color="auto" w:fill="009900"/>
          </w:tcPr>
          <w:p w14:paraId="4FD762B8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768" w:type="dxa"/>
            <w:gridSpan w:val="2"/>
            <w:tcBorders>
              <w:top w:val="dashSmallGap" w:sz="4" w:space="0" w:color="auto"/>
              <w:left w:val="nil"/>
              <w:bottom w:val="dashSmallGap" w:sz="4" w:space="0" w:color="auto"/>
            </w:tcBorders>
            <w:shd w:val="clear" w:color="auto" w:fill="009900"/>
          </w:tcPr>
          <w:p w14:paraId="14F318D2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PLZ Ort)"/>
                  </w:textInput>
                </w:ffData>
              </w:fldCha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(PLZ Ort)</w: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</w:tc>
      </w:tr>
      <w:tr w:rsidR="001C504D" w:rsidRPr="00757E53" w14:paraId="52879C0B" w14:textId="77777777" w:rsidTr="001C504D">
        <w:tblPrEx>
          <w:tblCellMar>
            <w:left w:w="0" w:type="dxa"/>
          </w:tblCellMar>
        </w:tblPrEx>
        <w:trPr>
          <w:trHeight w:val="392"/>
        </w:trPr>
        <w:tc>
          <w:tcPr>
            <w:tcW w:w="1420" w:type="dxa"/>
            <w:gridSpan w:val="2"/>
            <w:shd w:val="clear" w:color="auto" w:fill="009900"/>
          </w:tcPr>
          <w:p w14:paraId="5AB518D1" w14:textId="77777777" w:rsidR="001C504D" w:rsidRPr="00757E53" w:rsidRDefault="001C504D" w:rsidP="00CB1742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860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shd w:val="clear" w:color="auto" w:fill="009900"/>
          </w:tcPr>
          <w:p w14:paraId="7085E616" w14:textId="77777777" w:rsidR="001C504D" w:rsidRPr="00757E53" w:rsidRDefault="001C504D" w:rsidP="00CB1742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283" w:type="dxa"/>
            <w:shd w:val="clear" w:color="auto" w:fill="009900"/>
          </w:tcPr>
          <w:p w14:paraId="5BD8C3DD" w14:textId="77777777" w:rsidR="001C504D" w:rsidRPr="00757E53" w:rsidRDefault="001C504D" w:rsidP="00CB1742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418" w:type="dxa"/>
            <w:gridSpan w:val="2"/>
            <w:shd w:val="clear" w:color="auto" w:fill="009900"/>
          </w:tcPr>
          <w:p w14:paraId="25DEE874" w14:textId="77777777" w:rsidR="001C504D" w:rsidRPr="00757E53" w:rsidRDefault="001C504D" w:rsidP="00CB1742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768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shd w:val="clear" w:color="auto" w:fill="009900"/>
          </w:tcPr>
          <w:p w14:paraId="73886495" w14:textId="77777777" w:rsidR="001C504D" w:rsidRPr="00757E53" w:rsidRDefault="001C504D" w:rsidP="00CB1742">
            <w:pPr>
              <w:tabs>
                <w:tab w:val="left" w:pos="4172"/>
              </w:tabs>
              <w:rPr>
                <w:b/>
                <w:bCs/>
                <w:sz w:val="32"/>
                <w:szCs w:val="32"/>
              </w:rPr>
            </w:pPr>
          </w:p>
        </w:tc>
      </w:tr>
      <w:tr w:rsidR="001C504D" w:rsidRPr="001C504D" w14:paraId="5832DEF5" w14:textId="77777777" w:rsidTr="00CB1742">
        <w:trPr>
          <w:trHeight w:val="271"/>
        </w:trPr>
        <w:tc>
          <w:tcPr>
            <w:tcW w:w="10749" w:type="dxa"/>
            <w:gridSpan w:val="9"/>
            <w:shd w:val="clear" w:color="auto" w:fill="009900"/>
          </w:tcPr>
          <w:p w14:paraId="5CD450F6" w14:textId="77777777" w:rsidR="001C504D" w:rsidRPr="001C504D" w:rsidRDefault="001C504D" w:rsidP="00CB1742">
            <w:pPr>
              <w:rPr>
                <w:sz w:val="24"/>
                <w:szCs w:val="24"/>
              </w:rPr>
            </w:pPr>
          </w:p>
        </w:tc>
      </w:tr>
      <w:tr w:rsidR="001C504D" w:rsidRPr="0077548A" w14:paraId="3A4E85DA" w14:textId="77777777" w:rsidTr="001C504D">
        <w:tblPrEx>
          <w:tblCellMar>
            <w:left w:w="0" w:type="dxa"/>
          </w:tblCellMar>
        </w:tblPrEx>
        <w:trPr>
          <w:cantSplit/>
          <w:trHeight w:val="114"/>
        </w:trPr>
        <w:tc>
          <w:tcPr>
            <w:tcW w:w="1253" w:type="dxa"/>
            <w:vMerge w:val="restart"/>
            <w:tcBorders>
              <w:right w:val="single" w:sz="4" w:space="0" w:color="auto"/>
            </w:tcBorders>
            <w:shd w:val="clear" w:color="auto" w:fill="009900"/>
            <w:textDirection w:val="btLr"/>
          </w:tcPr>
          <w:p w14:paraId="32A044EE" w14:textId="77777777" w:rsidR="001C504D" w:rsidRDefault="001C504D" w:rsidP="00CB1742">
            <w:pPr>
              <w:ind w:left="113" w:right="113"/>
              <w:rPr>
                <w:sz w:val="20"/>
                <w:szCs w:val="20"/>
              </w:rPr>
            </w:pPr>
            <w:r w:rsidRPr="0077548A">
              <w:rPr>
                <w:sz w:val="20"/>
                <w:szCs w:val="20"/>
              </w:rPr>
              <w:t>Absender</w:t>
            </w:r>
          </w:p>
          <w:p w14:paraId="498135D4" w14:textId="77777777" w:rsidR="001C504D" w:rsidRDefault="001C504D" w:rsidP="00CB1742">
            <w:pPr>
              <w:ind w:left="113" w:right="113"/>
              <w:rPr>
                <w:b/>
                <w:bCs/>
                <w:noProof/>
                <w:color w:val="009900"/>
                <w:sz w:val="20"/>
                <w:szCs w:val="20"/>
              </w:rPr>
            </w:pP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Firmenname)"/>
                  </w:textInput>
                </w:ffData>
              </w:fldCha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(Firmenname)</w: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  <w:p w14:paraId="7CFAD7E9" w14:textId="77777777" w:rsidR="001C504D" w:rsidRDefault="001C504D" w:rsidP="00CB1742">
            <w:pPr>
              <w:ind w:left="113" w:right="113"/>
              <w:rPr>
                <w:b/>
                <w:bCs/>
                <w:noProof/>
                <w:color w:val="009900"/>
                <w:sz w:val="20"/>
                <w:szCs w:val="20"/>
              </w:rPr>
            </w:pP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Strasse)"/>
                  </w:textInput>
                </w:ffData>
              </w:fldChar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(Strasse)</w:t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  <w:p w14:paraId="3E39F3F0" w14:textId="77777777" w:rsidR="001C504D" w:rsidRPr="0077548A" w:rsidRDefault="001C504D" w:rsidP="00CB1742">
            <w:pPr>
              <w:ind w:left="113" w:right="113"/>
              <w:rPr>
                <w:sz w:val="20"/>
                <w:szCs w:val="20"/>
              </w:rPr>
            </w:pP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PLZ Ort)"/>
                  </w:textInput>
                </w:ffData>
              </w:fldChar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(PLZ Ort)</w:t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</w:tc>
        <w:tc>
          <w:tcPr>
            <w:tcW w:w="167" w:type="dxa"/>
            <w:vMerge w:val="restart"/>
            <w:shd w:val="clear" w:color="auto" w:fill="009900"/>
            <w:textDirection w:val="btLr"/>
          </w:tcPr>
          <w:p w14:paraId="50502669" w14:textId="77777777" w:rsidR="001C504D" w:rsidRPr="0077548A" w:rsidRDefault="001C504D" w:rsidP="00CB1742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nil"/>
            </w:tcBorders>
            <w:shd w:val="clear" w:color="auto" w:fill="009900"/>
          </w:tcPr>
          <w:p w14:paraId="2DDE7D63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Prj</w:t>
            </w:r>
            <w:proofErr w:type="spellEnd"/>
            <w:r>
              <w:rPr>
                <w:b/>
                <w:bCs/>
                <w:sz w:val="20"/>
                <w:szCs w:val="20"/>
              </w:rPr>
              <w:t>-Nr./-Name</w:t>
            </w:r>
          </w:p>
        </w:tc>
        <w:tc>
          <w:tcPr>
            <w:tcW w:w="2268" w:type="dxa"/>
            <w:tcBorders>
              <w:bottom w:val="dashSmallGap" w:sz="4" w:space="0" w:color="auto"/>
            </w:tcBorders>
            <w:shd w:val="clear" w:color="auto" w:fill="009900"/>
          </w:tcPr>
          <w:p w14:paraId="4B7D0060" w14:textId="77777777" w:rsidR="001C504D" w:rsidRPr="00A528F9" w:rsidRDefault="001C504D" w:rsidP="00CB1742">
            <w:pPr>
              <w:rPr>
                <w:b/>
                <w:bCs/>
                <w:color w:val="009900"/>
                <w:sz w:val="20"/>
                <w:szCs w:val="20"/>
              </w:rPr>
            </w:pP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(Prj-Nr./Name)"/>
                  </w:textInput>
                </w:ffData>
              </w:fldChar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(Prj-Nr./Name)</w:t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</w:tc>
        <w:tc>
          <w:tcPr>
            <w:tcW w:w="283" w:type="dxa"/>
            <w:shd w:val="clear" w:color="auto" w:fill="009900"/>
          </w:tcPr>
          <w:p w14:paraId="158452AC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1" w:type="dxa"/>
            <w:vMerge w:val="restart"/>
            <w:tcBorders>
              <w:right w:val="single" w:sz="4" w:space="0" w:color="auto"/>
            </w:tcBorders>
            <w:shd w:val="clear" w:color="auto" w:fill="009900"/>
            <w:textDirection w:val="btLr"/>
          </w:tcPr>
          <w:p w14:paraId="10644443" w14:textId="77777777" w:rsidR="001C504D" w:rsidRDefault="001C504D" w:rsidP="00CB1742">
            <w:pPr>
              <w:ind w:left="113" w:right="113"/>
              <w:rPr>
                <w:sz w:val="20"/>
                <w:szCs w:val="20"/>
              </w:rPr>
            </w:pPr>
            <w:r w:rsidRPr="0077548A">
              <w:rPr>
                <w:sz w:val="20"/>
                <w:szCs w:val="20"/>
              </w:rPr>
              <w:t>Absender</w:t>
            </w:r>
          </w:p>
          <w:p w14:paraId="719B8585" w14:textId="77777777" w:rsidR="001C504D" w:rsidRDefault="001C504D" w:rsidP="00CB1742">
            <w:pPr>
              <w:ind w:left="113" w:right="113"/>
              <w:rPr>
                <w:b/>
                <w:bCs/>
                <w:noProof/>
                <w:color w:val="009900"/>
                <w:sz w:val="20"/>
                <w:szCs w:val="20"/>
              </w:rPr>
            </w:pP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Firmenname)"/>
                  </w:textInput>
                </w:ffData>
              </w:fldCha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(Firmenname)</w: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  <w:p w14:paraId="765E2E95" w14:textId="77777777" w:rsidR="001C504D" w:rsidRDefault="001C504D" w:rsidP="00CB1742">
            <w:pPr>
              <w:ind w:left="113" w:right="113"/>
              <w:rPr>
                <w:b/>
                <w:bCs/>
                <w:noProof/>
                <w:color w:val="009900"/>
                <w:sz w:val="20"/>
                <w:szCs w:val="20"/>
              </w:rPr>
            </w:pP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Strasse)"/>
                  </w:textInput>
                </w:ffData>
              </w:fldChar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(Strasse)</w:t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  <w:p w14:paraId="162E004B" w14:textId="77777777" w:rsidR="001C504D" w:rsidRPr="0077548A" w:rsidRDefault="001C504D" w:rsidP="00CB1742">
            <w:pPr>
              <w:ind w:left="113" w:right="113"/>
              <w:rPr>
                <w:sz w:val="20"/>
                <w:szCs w:val="20"/>
              </w:rPr>
            </w:pP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PLZ Ort)"/>
                  </w:textInput>
                </w:ffData>
              </w:fldChar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(PLZ Ort)</w:t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</w:tc>
        <w:tc>
          <w:tcPr>
            <w:tcW w:w="147" w:type="dxa"/>
            <w:vMerge w:val="restart"/>
            <w:shd w:val="clear" w:color="auto" w:fill="009900"/>
            <w:textDirection w:val="btLr"/>
          </w:tcPr>
          <w:p w14:paraId="7DCE01F4" w14:textId="77777777" w:rsidR="001C504D" w:rsidRPr="00CA3487" w:rsidRDefault="001C504D" w:rsidP="00CB1742">
            <w:pPr>
              <w:rPr>
                <w:sz w:val="20"/>
                <w:szCs w:val="20"/>
              </w:rPr>
            </w:pPr>
          </w:p>
        </w:tc>
        <w:tc>
          <w:tcPr>
            <w:tcW w:w="1546" w:type="dxa"/>
            <w:tcBorders>
              <w:left w:val="nil"/>
            </w:tcBorders>
            <w:shd w:val="clear" w:color="auto" w:fill="009900"/>
          </w:tcPr>
          <w:p w14:paraId="632DDD22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Prj</w:t>
            </w:r>
            <w:proofErr w:type="spellEnd"/>
            <w:r>
              <w:rPr>
                <w:b/>
                <w:bCs/>
                <w:sz w:val="20"/>
                <w:szCs w:val="20"/>
              </w:rPr>
              <w:t>-Nr./-Name</w:t>
            </w:r>
          </w:p>
        </w:tc>
        <w:tc>
          <w:tcPr>
            <w:tcW w:w="2222" w:type="dxa"/>
            <w:tcBorders>
              <w:bottom w:val="dashSmallGap" w:sz="4" w:space="0" w:color="auto"/>
            </w:tcBorders>
            <w:shd w:val="clear" w:color="auto" w:fill="009900"/>
          </w:tcPr>
          <w:p w14:paraId="718945FA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(Objektname)"/>
                  </w:textInput>
                </w:ffData>
              </w:fldCha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(Objektname)</w: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</w:tc>
      </w:tr>
      <w:tr w:rsidR="001C504D" w:rsidRPr="0077548A" w14:paraId="4C8CA4EA" w14:textId="77777777" w:rsidTr="001C504D">
        <w:tblPrEx>
          <w:tblCellMar>
            <w:left w:w="0" w:type="dxa"/>
          </w:tblCellMar>
        </w:tblPrEx>
        <w:trPr>
          <w:trHeight w:val="251"/>
        </w:trPr>
        <w:tc>
          <w:tcPr>
            <w:tcW w:w="1253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7171C3C0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7" w:type="dxa"/>
            <w:vMerge/>
            <w:shd w:val="clear" w:color="auto" w:fill="009900"/>
          </w:tcPr>
          <w:p w14:paraId="346F887F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nil"/>
            </w:tcBorders>
            <w:shd w:val="clear" w:color="auto" w:fill="009900"/>
          </w:tcPr>
          <w:p w14:paraId="35D451C5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ashSmallGap" w:sz="4" w:space="0" w:color="auto"/>
            </w:tcBorders>
            <w:shd w:val="clear" w:color="auto" w:fill="009900"/>
          </w:tcPr>
          <w:p w14:paraId="2D51C00B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009900"/>
          </w:tcPr>
          <w:p w14:paraId="344138CB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452C9292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7" w:type="dxa"/>
            <w:vMerge/>
            <w:shd w:val="clear" w:color="auto" w:fill="009900"/>
          </w:tcPr>
          <w:p w14:paraId="59FFC82C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46" w:type="dxa"/>
            <w:tcBorders>
              <w:left w:val="nil"/>
            </w:tcBorders>
            <w:shd w:val="clear" w:color="auto" w:fill="009900"/>
          </w:tcPr>
          <w:p w14:paraId="44AF37B8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22" w:type="dxa"/>
            <w:tcBorders>
              <w:top w:val="dashSmallGap" w:sz="4" w:space="0" w:color="auto"/>
            </w:tcBorders>
            <w:shd w:val="clear" w:color="auto" w:fill="009900"/>
          </w:tcPr>
          <w:p w14:paraId="10F971BA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C504D" w:rsidRPr="0077548A" w14:paraId="6E377A71" w14:textId="77777777" w:rsidTr="001C504D">
        <w:tblPrEx>
          <w:tblCellMar>
            <w:left w:w="0" w:type="dxa"/>
          </w:tblCellMar>
        </w:tblPrEx>
        <w:trPr>
          <w:trHeight w:val="494"/>
        </w:trPr>
        <w:tc>
          <w:tcPr>
            <w:tcW w:w="1253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4A9F95A0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7" w:type="dxa"/>
            <w:vMerge/>
            <w:shd w:val="clear" w:color="auto" w:fill="009900"/>
          </w:tcPr>
          <w:p w14:paraId="673BF530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nil"/>
            </w:tcBorders>
            <w:shd w:val="clear" w:color="auto" w:fill="009900"/>
          </w:tcPr>
          <w:p w14:paraId="023A1905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Arbeitsgattung</w:t>
            </w:r>
          </w:p>
        </w:tc>
        <w:tc>
          <w:tcPr>
            <w:tcW w:w="2268" w:type="dxa"/>
            <w:tcBorders>
              <w:bottom w:val="dashSmallGap" w:sz="4" w:space="0" w:color="auto"/>
            </w:tcBorders>
            <w:shd w:val="clear" w:color="auto" w:fill="009900"/>
          </w:tcPr>
          <w:p w14:paraId="09DE7B7C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SKP-Nr./Arbeitsgattung)"/>
                  </w:textInput>
                </w:ffData>
              </w:fldChar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(SKP-Nr./Arbeitsgattung)</w:t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</w:tc>
        <w:tc>
          <w:tcPr>
            <w:tcW w:w="283" w:type="dxa"/>
            <w:shd w:val="clear" w:color="auto" w:fill="009900"/>
          </w:tcPr>
          <w:p w14:paraId="3733ED09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5E194A73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7" w:type="dxa"/>
            <w:vMerge/>
            <w:shd w:val="clear" w:color="auto" w:fill="009900"/>
          </w:tcPr>
          <w:p w14:paraId="0B4A06AE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46" w:type="dxa"/>
            <w:tcBorders>
              <w:left w:val="nil"/>
            </w:tcBorders>
            <w:shd w:val="clear" w:color="auto" w:fill="009900"/>
          </w:tcPr>
          <w:p w14:paraId="31EF0014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Arbeitsgattung</w:t>
            </w:r>
          </w:p>
        </w:tc>
        <w:tc>
          <w:tcPr>
            <w:tcW w:w="2222" w:type="dxa"/>
            <w:tcBorders>
              <w:bottom w:val="dashSmallGap" w:sz="4" w:space="0" w:color="auto"/>
            </w:tcBorders>
            <w:shd w:val="clear" w:color="auto" w:fill="009900"/>
          </w:tcPr>
          <w:p w14:paraId="38E2C1F4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SKP-Nr./Arbeitsgattung)"/>
                  </w:textInput>
                </w:ffData>
              </w:fldChar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(SKP-Nr./Arbeitsgattung)</w:t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</w:tc>
      </w:tr>
      <w:tr w:rsidR="001C504D" w:rsidRPr="0077548A" w14:paraId="0027FE18" w14:textId="77777777" w:rsidTr="001C504D">
        <w:tblPrEx>
          <w:tblCellMar>
            <w:left w:w="0" w:type="dxa"/>
          </w:tblCellMar>
        </w:tblPrEx>
        <w:trPr>
          <w:trHeight w:val="251"/>
        </w:trPr>
        <w:tc>
          <w:tcPr>
            <w:tcW w:w="1253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616121DB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7" w:type="dxa"/>
            <w:vMerge/>
            <w:shd w:val="clear" w:color="auto" w:fill="009900"/>
          </w:tcPr>
          <w:p w14:paraId="665CC278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nil"/>
            </w:tcBorders>
            <w:shd w:val="clear" w:color="auto" w:fill="009900"/>
          </w:tcPr>
          <w:p w14:paraId="0F9D75B9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ashSmallGap" w:sz="4" w:space="0" w:color="auto"/>
            </w:tcBorders>
            <w:shd w:val="clear" w:color="auto" w:fill="009900"/>
          </w:tcPr>
          <w:p w14:paraId="26BA04EA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009900"/>
          </w:tcPr>
          <w:p w14:paraId="495B3C28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4C1F9862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7" w:type="dxa"/>
            <w:vMerge/>
            <w:shd w:val="clear" w:color="auto" w:fill="009900"/>
          </w:tcPr>
          <w:p w14:paraId="7325B6DF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46" w:type="dxa"/>
            <w:tcBorders>
              <w:left w:val="nil"/>
            </w:tcBorders>
            <w:shd w:val="clear" w:color="auto" w:fill="009900"/>
          </w:tcPr>
          <w:p w14:paraId="08E58FF6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22" w:type="dxa"/>
            <w:tcBorders>
              <w:top w:val="dashSmallGap" w:sz="4" w:space="0" w:color="auto"/>
            </w:tcBorders>
            <w:shd w:val="clear" w:color="auto" w:fill="009900"/>
          </w:tcPr>
          <w:p w14:paraId="69D08916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C504D" w:rsidRPr="0077548A" w14:paraId="2E40B6B7" w14:textId="77777777" w:rsidTr="001C504D">
        <w:tblPrEx>
          <w:tblCellMar>
            <w:left w:w="0" w:type="dxa"/>
          </w:tblCellMar>
        </w:tblPrEx>
        <w:trPr>
          <w:trHeight w:val="243"/>
        </w:trPr>
        <w:tc>
          <w:tcPr>
            <w:tcW w:w="1253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194B7DD1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7" w:type="dxa"/>
            <w:vMerge/>
            <w:shd w:val="clear" w:color="auto" w:fill="009900"/>
          </w:tcPr>
          <w:p w14:paraId="00267D05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60" w:type="dxa"/>
            <w:gridSpan w:val="2"/>
            <w:tcBorders>
              <w:left w:val="nil"/>
            </w:tcBorders>
            <w:shd w:val="clear" w:color="auto" w:fill="009900"/>
          </w:tcPr>
          <w:p w14:paraId="5F96CC3D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  <w:u w:val="single"/>
              </w:rPr>
            </w:pPr>
            <w:r w:rsidRPr="0077548A">
              <w:rPr>
                <w:b/>
                <w:bCs/>
                <w:sz w:val="20"/>
                <w:szCs w:val="20"/>
                <w:u w:val="single"/>
              </w:rPr>
              <w:t>Submission</w:t>
            </w:r>
          </w:p>
        </w:tc>
        <w:tc>
          <w:tcPr>
            <w:tcW w:w="283" w:type="dxa"/>
            <w:shd w:val="clear" w:color="auto" w:fill="009900"/>
          </w:tcPr>
          <w:p w14:paraId="37261EA1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4C71D217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7" w:type="dxa"/>
            <w:vMerge/>
            <w:shd w:val="clear" w:color="auto" w:fill="009900"/>
          </w:tcPr>
          <w:p w14:paraId="4595A0C2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768" w:type="dxa"/>
            <w:gridSpan w:val="2"/>
            <w:tcBorders>
              <w:left w:val="nil"/>
            </w:tcBorders>
            <w:shd w:val="clear" w:color="auto" w:fill="009900"/>
          </w:tcPr>
          <w:p w14:paraId="18451B9B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  <w:r w:rsidRPr="0077548A">
              <w:rPr>
                <w:b/>
                <w:bCs/>
                <w:sz w:val="20"/>
                <w:szCs w:val="20"/>
                <w:u w:val="single"/>
              </w:rPr>
              <w:t>Submission</w:t>
            </w:r>
          </w:p>
        </w:tc>
      </w:tr>
      <w:tr w:rsidR="001C504D" w:rsidRPr="0077548A" w14:paraId="67876135" w14:textId="77777777" w:rsidTr="001C504D">
        <w:tblPrEx>
          <w:tblCellMar>
            <w:left w:w="0" w:type="dxa"/>
          </w:tblCellMar>
        </w:tblPrEx>
        <w:trPr>
          <w:trHeight w:val="541"/>
        </w:trPr>
        <w:tc>
          <w:tcPr>
            <w:tcW w:w="1253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03AE672C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7" w:type="dxa"/>
            <w:vMerge/>
            <w:shd w:val="clear" w:color="auto" w:fill="009900"/>
          </w:tcPr>
          <w:p w14:paraId="54B8AA8C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60" w:type="dxa"/>
            <w:gridSpan w:val="2"/>
            <w:tcBorders>
              <w:left w:val="nil"/>
            </w:tcBorders>
            <w:shd w:val="clear" w:color="auto" w:fill="009900"/>
          </w:tcPr>
          <w:p w14:paraId="4B73931A" w14:textId="77777777" w:rsidR="001C504D" w:rsidRPr="009E4CD0" w:rsidRDefault="001C504D" w:rsidP="00CB1742">
            <w:pPr>
              <w:rPr>
                <w:b/>
                <w:bCs/>
                <w:sz w:val="44"/>
                <w:szCs w:val="44"/>
                <w:u w:val="single"/>
              </w:rPr>
            </w:pPr>
          </w:p>
        </w:tc>
        <w:tc>
          <w:tcPr>
            <w:tcW w:w="283" w:type="dxa"/>
            <w:shd w:val="clear" w:color="auto" w:fill="009900"/>
          </w:tcPr>
          <w:p w14:paraId="2BDF28E9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2B312BAB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7" w:type="dxa"/>
            <w:vMerge/>
            <w:shd w:val="clear" w:color="auto" w:fill="009900"/>
          </w:tcPr>
          <w:p w14:paraId="1864FB5E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768" w:type="dxa"/>
            <w:gridSpan w:val="2"/>
            <w:tcBorders>
              <w:left w:val="nil"/>
            </w:tcBorders>
            <w:shd w:val="clear" w:color="auto" w:fill="009900"/>
          </w:tcPr>
          <w:p w14:paraId="750BFA1F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C504D" w:rsidRPr="0077548A" w14:paraId="1AC10E28" w14:textId="77777777" w:rsidTr="001C504D">
        <w:tblPrEx>
          <w:tblCellMar>
            <w:left w:w="0" w:type="dxa"/>
          </w:tblCellMar>
        </w:tblPrEx>
        <w:trPr>
          <w:trHeight w:val="243"/>
        </w:trPr>
        <w:tc>
          <w:tcPr>
            <w:tcW w:w="1253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4FA92876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7" w:type="dxa"/>
            <w:vMerge/>
            <w:shd w:val="clear" w:color="auto" w:fill="009900"/>
          </w:tcPr>
          <w:p w14:paraId="27821A86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60" w:type="dxa"/>
            <w:gridSpan w:val="2"/>
            <w:tcBorders>
              <w:left w:val="nil"/>
              <w:bottom w:val="dashSmallGap" w:sz="4" w:space="0" w:color="auto"/>
            </w:tcBorders>
            <w:shd w:val="clear" w:color="auto" w:fill="009900"/>
          </w:tcPr>
          <w:p w14:paraId="4540507C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Firmenname)"/>
                  </w:textInput>
                </w:ffData>
              </w:fldCha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(Firmenname)</w: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</w:tc>
        <w:tc>
          <w:tcPr>
            <w:tcW w:w="283" w:type="dxa"/>
            <w:shd w:val="clear" w:color="auto" w:fill="009900"/>
          </w:tcPr>
          <w:p w14:paraId="4F5C7BAA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2A0101B3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7" w:type="dxa"/>
            <w:vMerge/>
            <w:shd w:val="clear" w:color="auto" w:fill="009900"/>
          </w:tcPr>
          <w:p w14:paraId="03AAFACF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768" w:type="dxa"/>
            <w:gridSpan w:val="2"/>
            <w:tcBorders>
              <w:left w:val="nil"/>
              <w:bottom w:val="dashSmallGap" w:sz="4" w:space="0" w:color="auto"/>
            </w:tcBorders>
            <w:shd w:val="clear" w:color="auto" w:fill="009900"/>
          </w:tcPr>
          <w:p w14:paraId="51649550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Firmenname)"/>
                  </w:textInput>
                </w:ffData>
              </w:fldCha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(Firmenname)</w: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</w:tc>
      </w:tr>
      <w:tr w:rsidR="001C504D" w:rsidRPr="0077548A" w14:paraId="0F73B479" w14:textId="77777777" w:rsidTr="001C504D">
        <w:tblPrEx>
          <w:tblCellMar>
            <w:left w:w="0" w:type="dxa"/>
          </w:tblCellMar>
        </w:tblPrEx>
        <w:trPr>
          <w:trHeight w:val="251"/>
        </w:trPr>
        <w:tc>
          <w:tcPr>
            <w:tcW w:w="1253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7B48E42D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7" w:type="dxa"/>
            <w:vMerge/>
            <w:shd w:val="clear" w:color="auto" w:fill="009900"/>
          </w:tcPr>
          <w:p w14:paraId="366695C6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60" w:type="dxa"/>
            <w:gridSpan w:val="2"/>
            <w:tcBorders>
              <w:top w:val="dashSmallGap" w:sz="4" w:space="0" w:color="auto"/>
              <w:left w:val="nil"/>
              <w:bottom w:val="dashSmallGap" w:sz="4" w:space="0" w:color="auto"/>
            </w:tcBorders>
            <w:shd w:val="clear" w:color="auto" w:fill="009900"/>
          </w:tcPr>
          <w:p w14:paraId="188C977C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  <w:u w:val="single"/>
              </w:rPr>
            </w:pP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Abteilung / Empfänger)"/>
                  </w:textInput>
                </w:ffData>
              </w:fldCha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(Abteilung / Empfänger)</w: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</w:tc>
        <w:tc>
          <w:tcPr>
            <w:tcW w:w="283" w:type="dxa"/>
            <w:shd w:val="clear" w:color="auto" w:fill="009900"/>
          </w:tcPr>
          <w:p w14:paraId="649C3F9E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59418CDA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7" w:type="dxa"/>
            <w:vMerge/>
            <w:shd w:val="clear" w:color="auto" w:fill="009900"/>
          </w:tcPr>
          <w:p w14:paraId="42C57C15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768" w:type="dxa"/>
            <w:gridSpan w:val="2"/>
            <w:tcBorders>
              <w:top w:val="dashSmallGap" w:sz="4" w:space="0" w:color="auto"/>
              <w:left w:val="nil"/>
              <w:bottom w:val="dashSmallGap" w:sz="4" w:space="0" w:color="auto"/>
            </w:tcBorders>
            <w:shd w:val="clear" w:color="auto" w:fill="009900"/>
          </w:tcPr>
          <w:p w14:paraId="2D361942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Abteilung / Empfänger)"/>
                  </w:textInput>
                </w:ffData>
              </w:fldCha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(Abteilung / Empfänger)</w: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</w:tc>
      </w:tr>
      <w:tr w:rsidR="001C504D" w:rsidRPr="0077548A" w14:paraId="750CC626" w14:textId="77777777" w:rsidTr="001C504D">
        <w:tblPrEx>
          <w:tblCellMar>
            <w:left w:w="0" w:type="dxa"/>
          </w:tblCellMar>
        </w:tblPrEx>
        <w:trPr>
          <w:trHeight w:val="260"/>
        </w:trPr>
        <w:tc>
          <w:tcPr>
            <w:tcW w:w="1253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64DF41F9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7" w:type="dxa"/>
            <w:vMerge/>
            <w:shd w:val="clear" w:color="auto" w:fill="009900"/>
          </w:tcPr>
          <w:p w14:paraId="63F2DA40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60" w:type="dxa"/>
            <w:gridSpan w:val="2"/>
            <w:tcBorders>
              <w:top w:val="dashSmallGap" w:sz="4" w:space="0" w:color="auto"/>
              <w:left w:val="nil"/>
              <w:bottom w:val="dashSmallGap" w:sz="4" w:space="0" w:color="auto"/>
            </w:tcBorders>
            <w:shd w:val="clear" w:color="auto" w:fill="009900"/>
          </w:tcPr>
          <w:p w14:paraId="76ABBF8F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Strasse)"/>
                  </w:textInput>
                </w:ffData>
              </w:fldCha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(Strasse)</w: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</w:tc>
        <w:tc>
          <w:tcPr>
            <w:tcW w:w="283" w:type="dxa"/>
            <w:shd w:val="clear" w:color="auto" w:fill="009900"/>
          </w:tcPr>
          <w:p w14:paraId="35E0C9E2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0BADC38A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7" w:type="dxa"/>
            <w:vMerge/>
            <w:shd w:val="clear" w:color="auto" w:fill="009900"/>
          </w:tcPr>
          <w:p w14:paraId="24332FD8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768" w:type="dxa"/>
            <w:gridSpan w:val="2"/>
            <w:tcBorders>
              <w:top w:val="dashSmallGap" w:sz="4" w:space="0" w:color="auto"/>
              <w:left w:val="nil"/>
              <w:bottom w:val="dashSmallGap" w:sz="4" w:space="0" w:color="auto"/>
            </w:tcBorders>
            <w:shd w:val="clear" w:color="auto" w:fill="009900"/>
          </w:tcPr>
          <w:p w14:paraId="5ABF3979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Strasse)"/>
                  </w:textInput>
                </w:ffData>
              </w:fldCha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(Strasse)</w: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</w:tc>
      </w:tr>
      <w:tr w:rsidR="001C504D" w:rsidRPr="0077548A" w14:paraId="08EAF977" w14:textId="77777777" w:rsidTr="001C504D">
        <w:tblPrEx>
          <w:tblCellMar>
            <w:left w:w="0" w:type="dxa"/>
          </w:tblCellMar>
        </w:tblPrEx>
        <w:trPr>
          <w:trHeight w:val="251"/>
        </w:trPr>
        <w:tc>
          <w:tcPr>
            <w:tcW w:w="1253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061A8EED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7" w:type="dxa"/>
            <w:vMerge/>
            <w:shd w:val="clear" w:color="auto" w:fill="009900"/>
          </w:tcPr>
          <w:p w14:paraId="43E9DBF6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60" w:type="dxa"/>
            <w:gridSpan w:val="2"/>
            <w:tcBorders>
              <w:top w:val="dashSmallGap" w:sz="4" w:space="0" w:color="auto"/>
              <w:left w:val="nil"/>
              <w:bottom w:val="dashSmallGap" w:sz="4" w:space="0" w:color="auto"/>
            </w:tcBorders>
            <w:shd w:val="clear" w:color="auto" w:fill="009900"/>
          </w:tcPr>
          <w:p w14:paraId="7DA8393D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PLZ Ort)"/>
                  </w:textInput>
                </w:ffData>
              </w:fldCha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(PLZ Ort)</w: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</w:tc>
        <w:tc>
          <w:tcPr>
            <w:tcW w:w="283" w:type="dxa"/>
            <w:shd w:val="clear" w:color="auto" w:fill="009900"/>
          </w:tcPr>
          <w:p w14:paraId="39A8E74D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1FBE3E7B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7" w:type="dxa"/>
            <w:vMerge/>
            <w:shd w:val="clear" w:color="auto" w:fill="009900"/>
          </w:tcPr>
          <w:p w14:paraId="606FAF6D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768" w:type="dxa"/>
            <w:gridSpan w:val="2"/>
            <w:tcBorders>
              <w:top w:val="dashSmallGap" w:sz="4" w:space="0" w:color="auto"/>
              <w:left w:val="nil"/>
              <w:bottom w:val="dashSmallGap" w:sz="4" w:space="0" w:color="auto"/>
            </w:tcBorders>
            <w:shd w:val="clear" w:color="auto" w:fill="009900"/>
          </w:tcPr>
          <w:p w14:paraId="37A9D206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PLZ Ort)"/>
                  </w:textInput>
                </w:ffData>
              </w:fldCha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(PLZ Ort)</w: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</w:tc>
      </w:tr>
      <w:tr w:rsidR="001C504D" w:rsidRPr="00757E53" w14:paraId="729A30AC" w14:textId="77777777" w:rsidTr="001C504D">
        <w:tblPrEx>
          <w:tblCellMar>
            <w:left w:w="0" w:type="dxa"/>
          </w:tblCellMar>
        </w:tblPrEx>
        <w:trPr>
          <w:trHeight w:val="392"/>
        </w:trPr>
        <w:tc>
          <w:tcPr>
            <w:tcW w:w="1420" w:type="dxa"/>
            <w:gridSpan w:val="2"/>
            <w:shd w:val="clear" w:color="auto" w:fill="009900"/>
          </w:tcPr>
          <w:p w14:paraId="3970F012" w14:textId="77777777" w:rsidR="001C504D" w:rsidRPr="00757E53" w:rsidRDefault="001C504D" w:rsidP="00CB1742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860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shd w:val="clear" w:color="auto" w:fill="009900"/>
          </w:tcPr>
          <w:p w14:paraId="3CB6B1F7" w14:textId="77777777" w:rsidR="001C504D" w:rsidRPr="00757E53" w:rsidRDefault="001C504D" w:rsidP="00CB1742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283" w:type="dxa"/>
            <w:shd w:val="clear" w:color="auto" w:fill="009900"/>
          </w:tcPr>
          <w:p w14:paraId="47D618E3" w14:textId="77777777" w:rsidR="001C504D" w:rsidRPr="00757E53" w:rsidRDefault="001C504D" w:rsidP="00CB1742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418" w:type="dxa"/>
            <w:gridSpan w:val="2"/>
            <w:shd w:val="clear" w:color="auto" w:fill="009900"/>
          </w:tcPr>
          <w:p w14:paraId="7B85933A" w14:textId="77777777" w:rsidR="001C504D" w:rsidRPr="00757E53" w:rsidRDefault="001C504D" w:rsidP="00CB1742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768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shd w:val="clear" w:color="auto" w:fill="009900"/>
          </w:tcPr>
          <w:p w14:paraId="4E6E254F" w14:textId="77777777" w:rsidR="001C504D" w:rsidRPr="00757E53" w:rsidRDefault="001C504D" w:rsidP="00CB1742">
            <w:pPr>
              <w:tabs>
                <w:tab w:val="left" w:pos="4172"/>
              </w:tabs>
              <w:rPr>
                <w:b/>
                <w:bCs/>
                <w:sz w:val="32"/>
                <w:szCs w:val="32"/>
              </w:rPr>
            </w:pPr>
          </w:p>
        </w:tc>
      </w:tr>
      <w:tr w:rsidR="001C504D" w:rsidRPr="001C504D" w14:paraId="1B320DED" w14:textId="77777777" w:rsidTr="002F4E8F">
        <w:trPr>
          <w:trHeight w:val="283"/>
        </w:trPr>
        <w:tc>
          <w:tcPr>
            <w:tcW w:w="10749" w:type="dxa"/>
            <w:gridSpan w:val="9"/>
            <w:shd w:val="clear" w:color="auto" w:fill="009900"/>
          </w:tcPr>
          <w:p w14:paraId="23CB6F5F" w14:textId="77777777" w:rsidR="001C504D" w:rsidRDefault="001C504D" w:rsidP="00CB1742">
            <w:pPr>
              <w:rPr>
                <w:sz w:val="2"/>
                <w:szCs w:val="2"/>
              </w:rPr>
            </w:pPr>
          </w:p>
          <w:p w14:paraId="10C3AE58" w14:textId="77777777" w:rsidR="002F4E8F" w:rsidRPr="002F4E8F" w:rsidRDefault="002F4E8F" w:rsidP="002F4E8F">
            <w:pPr>
              <w:rPr>
                <w:sz w:val="2"/>
                <w:szCs w:val="2"/>
              </w:rPr>
            </w:pPr>
          </w:p>
          <w:p w14:paraId="3E28BDE6" w14:textId="77777777" w:rsidR="002F4E8F" w:rsidRPr="002F4E8F" w:rsidRDefault="002F4E8F" w:rsidP="002F4E8F">
            <w:pPr>
              <w:rPr>
                <w:sz w:val="2"/>
                <w:szCs w:val="2"/>
              </w:rPr>
            </w:pPr>
          </w:p>
          <w:p w14:paraId="62EC67FC" w14:textId="77777777" w:rsidR="002F4E8F" w:rsidRPr="002F4E8F" w:rsidRDefault="002F4E8F" w:rsidP="002F4E8F">
            <w:pPr>
              <w:rPr>
                <w:sz w:val="2"/>
                <w:szCs w:val="2"/>
              </w:rPr>
            </w:pPr>
          </w:p>
          <w:p w14:paraId="11BB92DB" w14:textId="77777777" w:rsidR="002F4E8F" w:rsidRPr="002F4E8F" w:rsidRDefault="002F4E8F" w:rsidP="002F4E8F">
            <w:pPr>
              <w:rPr>
                <w:sz w:val="2"/>
                <w:szCs w:val="2"/>
              </w:rPr>
            </w:pPr>
          </w:p>
          <w:p w14:paraId="1D2B24DE" w14:textId="63FDA237" w:rsidR="002F4E8F" w:rsidRPr="002F4E8F" w:rsidRDefault="002F4E8F" w:rsidP="002F4E8F">
            <w:pPr>
              <w:tabs>
                <w:tab w:val="left" w:pos="2529"/>
              </w:tabs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  <w:tab/>
            </w:r>
          </w:p>
        </w:tc>
      </w:tr>
      <w:tr w:rsidR="001C504D" w:rsidRPr="0077548A" w14:paraId="14450486" w14:textId="77777777" w:rsidTr="001C504D">
        <w:tblPrEx>
          <w:tblCellMar>
            <w:left w:w="0" w:type="dxa"/>
          </w:tblCellMar>
        </w:tblPrEx>
        <w:trPr>
          <w:cantSplit/>
          <w:trHeight w:val="114"/>
        </w:trPr>
        <w:tc>
          <w:tcPr>
            <w:tcW w:w="1253" w:type="dxa"/>
            <w:vMerge w:val="restart"/>
            <w:tcBorders>
              <w:right w:val="single" w:sz="4" w:space="0" w:color="auto"/>
            </w:tcBorders>
            <w:shd w:val="clear" w:color="auto" w:fill="009900"/>
            <w:textDirection w:val="btLr"/>
          </w:tcPr>
          <w:p w14:paraId="6A4CF631" w14:textId="77777777" w:rsidR="001C504D" w:rsidRDefault="001C504D" w:rsidP="00CB1742">
            <w:pPr>
              <w:ind w:left="113" w:right="113"/>
              <w:rPr>
                <w:sz w:val="20"/>
                <w:szCs w:val="20"/>
              </w:rPr>
            </w:pPr>
            <w:r w:rsidRPr="0077548A">
              <w:rPr>
                <w:sz w:val="20"/>
                <w:szCs w:val="20"/>
              </w:rPr>
              <w:t>Absender</w:t>
            </w:r>
          </w:p>
          <w:p w14:paraId="258D9F60" w14:textId="77777777" w:rsidR="001C504D" w:rsidRDefault="001C504D" w:rsidP="00CB1742">
            <w:pPr>
              <w:ind w:left="113" w:right="113"/>
              <w:rPr>
                <w:b/>
                <w:bCs/>
                <w:noProof/>
                <w:color w:val="009900"/>
                <w:sz w:val="20"/>
                <w:szCs w:val="20"/>
              </w:rPr>
            </w:pP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Firmenname)"/>
                  </w:textInput>
                </w:ffData>
              </w:fldCha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(Firmenname)</w: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  <w:p w14:paraId="4527FD17" w14:textId="77777777" w:rsidR="001C504D" w:rsidRDefault="001C504D" w:rsidP="00CB1742">
            <w:pPr>
              <w:ind w:left="113" w:right="113"/>
              <w:rPr>
                <w:b/>
                <w:bCs/>
                <w:noProof/>
                <w:color w:val="009900"/>
                <w:sz w:val="20"/>
                <w:szCs w:val="20"/>
              </w:rPr>
            </w:pP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Strasse)"/>
                  </w:textInput>
                </w:ffData>
              </w:fldChar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(Strasse)</w:t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  <w:p w14:paraId="2A2545AE" w14:textId="77777777" w:rsidR="001C504D" w:rsidRPr="0077548A" w:rsidRDefault="001C504D" w:rsidP="00CB1742">
            <w:pPr>
              <w:ind w:left="113" w:right="113"/>
              <w:rPr>
                <w:sz w:val="20"/>
                <w:szCs w:val="20"/>
              </w:rPr>
            </w:pP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PLZ Ort)"/>
                  </w:textInput>
                </w:ffData>
              </w:fldChar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(PLZ Ort)</w:t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</w:tc>
        <w:tc>
          <w:tcPr>
            <w:tcW w:w="167" w:type="dxa"/>
            <w:vMerge w:val="restart"/>
            <w:shd w:val="clear" w:color="auto" w:fill="009900"/>
            <w:textDirection w:val="btLr"/>
          </w:tcPr>
          <w:p w14:paraId="72EEF462" w14:textId="77777777" w:rsidR="001C504D" w:rsidRPr="0077548A" w:rsidRDefault="001C504D" w:rsidP="00CB1742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nil"/>
            </w:tcBorders>
            <w:shd w:val="clear" w:color="auto" w:fill="009900"/>
          </w:tcPr>
          <w:p w14:paraId="54223B14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Prj</w:t>
            </w:r>
            <w:proofErr w:type="spellEnd"/>
            <w:r>
              <w:rPr>
                <w:b/>
                <w:bCs/>
                <w:sz w:val="20"/>
                <w:szCs w:val="20"/>
              </w:rPr>
              <w:t>-Nr./-Name</w:t>
            </w:r>
          </w:p>
        </w:tc>
        <w:tc>
          <w:tcPr>
            <w:tcW w:w="2268" w:type="dxa"/>
            <w:tcBorders>
              <w:bottom w:val="dashSmallGap" w:sz="4" w:space="0" w:color="auto"/>
            </w:tcBorders>
            <w:shd w:val="clear" w:color="auto" w:fill="009900"/>
          </w:tcPr>
          <w:p w14:paraId="40414243" w14:textId="77777777" w:rsidR="001C504D" w:rsidRPr="00A528F9" w:rsidRDefault="001C504D" w:rsidP="00CB1742">
            <w:pPr>
              <w:rPr>
                <w:b/>
                <w:bCs/>
                <w:color w:val="009900"/>
                <w:sz w:val="20"/>
                <w:szCs w:val="20"/>
              </w:rPr>
            </w:pP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(Prj-Nr./Name)"/>
                  </w:textInput>
                </w:ffData>
              </w:fldChar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(Prj-Nr./Name)</w:t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</w:tc>
        <w:tc>
          <w:tcPr>
            <w:tcW w:w="283" w:type="dxa"/>
            <w:shd w:val="clear" w:color="auto" w:fill="009900"/>
          </w:tcPr>
          <w:p w14:paraId="2297CF92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1" w:type="dxa"/>
            <w:vMerge w:val="restart"/>
            <w:tcBorders>
              <w:right w:val="single" w:sz="4" w:space="0" w:color="auto"/>
            </w:tcBorders>
            <w:shd w:val="clear" w:color="auto" w:fill="009900"/>
            <w:textDirection w:val="btLr"/>
          </w:tcPr>
          <w:p w14:paraId="3502D59A" w14:textId="77777777" w:rsidR="001C504D" w:rsidRDefault="001C504D" w:rsidP="00CB1742">
            <w:pPr>
              <w:ind w:left="113" w:right="113"/>
              <w:rPr>
                <w:sz w:val="20"/>
                <w:szCs w:val="20"/>
              </w:rPr>
            </w:pPr>
            <w:r w:rsidRPr="0077548A">
              <w:rPr>
                <w:sz w:val="20"/>
                <w:szCs w:val="20"/>
              </w:rPr>
              <w:t>Absender</w:t>
            </w:r>
          </w:p>
          <w:p w14:paraId="48C94C50" w14:textId="77777777" w:rsidR="001C504D" w:rsidRDefault="001C504D" w:rsidP="00CB1742">
            <w:pPr>
              <w:ind w:left="113" w:right="113"/>
              <w:rPr>
                <w:b/>
                <w:bCs/>
                <w:noProof/>
                <w:color w:val="009900"/>
                <w:sz w:val="20"/>
                <w:szCs w:val="20"/>
              </w:rPr>
            </w:pP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Firmenname)"/>
                  </w:textInput>
                </w:ffData>
              </w:fldCha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(Firmenname)</w: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  <w:p w14:paraId="6D816AF5" w14:textId="77777777" w:rsidR="001C504D" w:rsidRDefault="001C504D" w:rsidP="00CB1742">
            <w:pPr>
              <w:ind w:left="113" w:right="113"/>
              <w:rPr>
                <w:b/>
                <w:bCs/>
                <w:noProof/>
                <w:color w:val="009900"/>
                <w:sz w:val="20"/>
                <w:szCs w:val="20"/>
              </w:rPr>
            </w:pP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Strasse)"/>
                  </w:textInput>
                </w:ffData>
              </w:fldChar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(Strasse)</w:t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  <w:p w14:paraId="18F1274D" w14:textId="77777777" w:rsidR="001C504D" w:rsidRPr="0077548A" w:rsidRDefault="001C504D" w:rsidP="00CB1742">
            <w:pPr>
              <w:ind w:left="113" w:right="113"/>
              <w:rPr>
                <w:sz w:val="20"/>
                <w:szCs w:val="20"/>
              </w:rPr>
            </w:pP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PLZ Ort)"/>
                  </w:textInput>
                </w:ffData>
              </w:fldChar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(PLZ Ort)</w:t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</w:tc>
        <w:tc>
          <w:tcPr>
            <w:tcW w:w="147" w:type="dxa"/>
            <w:vMerge w:val="restart"/>
            <w:shd w:val="clear" w:color="auto" w:fill="009900"/>
            <w:textDirection w:val="btLr"/>
          </w:tcPr>
          <w:p w14:paraId="767D76D5" w14:textId="77777777" w:rsidR="001C504D" w:rsidRPr="00CA3487" w:rsidRDefault="001C504D" w:rsidP="00CB1742">
            <w:pPr>
              <w:rPr>
                <w:sz w:val="20"/>
                <w:szCs w:val="20"/>
              </w:rPr>
            </w:pPr>
          </w:p>
        </w:tc>
        <w:tc>
          <w:tcPr>
            <w:tcW w:w="1546" w:type="dxa"/>
            <w:tcBorders>
              <w:left w:val="nil"/>
            </w:tcBorders>
            <w:shd w:val="clear" w:color="auto" w:fill="009900"/>
          </w:tcPr>
          <w:p w14:paraId="4644BC9E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Prj</w:t>
            </w:r>
            <w:proofErr w:type="spellEnd"/>
            <w:r>
              <w:rPr>
                <w:b/>
                <w:bCs/>
                <w:sz w:val="20"/>
                <w:szCs w:val="20"/>
              </w:rPr>
              <w:t>-Nr./-Name</w:t>
            </w:r>
          </w:p>
        </w:tc>
        <w:tc>
          <w:tcPr>
            <w:tcW w:w="2222" w:type="dxa"/>
            <w:tcBorders>
              <w:bottom w:val="dashSmallGap" w:sz="4" w:space="0" w:color="auto"/>
            </w:tcBorders>
            <w:shd w:val="clear" w:color="auto" w:fill="009900"/>
          </w:tcPr>
          <w:p w14:paraId="5604E153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(Objektname)"/>
                  </w:textInput>
                </w:ffData>
              </w:fldCha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(Objektname)</w: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</w:tc>
      </w:tr>
      <w:tr w:rsidR="001C504D" w:rsidRPr="0077548A" w14:paraId="5DC7C9E3" w14:textId="77777777" w:rsidTr="001C504D">
        <w:tblPrEx>
          <w:tblCellMar>
            <w:left w:w="0" w:type="dxa"/>
          </w:tblCellMar>
        </w:tblPrEx>
        <w:trPr>
          <w:trHeight w:val="251"/>
        </w:trPr>
        <w:tc>
          <w:tcPr>
            <w:tcW w:w="1253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36CB3437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7" w:type="dxa"/>
            <w:vMerge/>
            <w:shd w:val="clear" w:color="auto" w:fill="009900"/>
          </w:tcPr>
          <w:p w14:paraId="2C9EE9EA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nil"/>
            </w:tcBorders>
            <w:shd w:val="clear" w:color="auto" w:fill="009900"/>
          </w:tcPr>
          <w:p w14:paraId="678077DE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ashSmallGap" w:sz="4" w:space="0" w:color="auto"/>
            </w:tcBorders>
            <w:shd w:val="clear" w:color="auto" w:fill="009900"/>
          </w:tcPr>
          <w:p w14:paraId="468372E3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009900"/>
          </w:tcPr>
          <w:p w14:paraId="3BDB563E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688851F3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7" w:type="dxa"/>
            <w:vMerge/>
            <w:shd w:val="clear" w:color="auto" w:fill="009900"/>
          </w:tcPr>
          <w:p w14:paraId="50BCD7C7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46" w:type="dxa"/>
            <w:tcBorders>
              <w:left w:val="nil"/>
            </w:tcBorders>
            <w:shd w:val="clear" w:color="auto" w:fill="009900"/>
          </w:tcPr>
          <w:p w14:paraId="77AEDAD6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22" w:type="dxa"/>
            <w:tcBorders>
              <w:top w:val="dashSmallGap" w:sz="4" w:space="0" w:color="auto"/>
            </w:tcBorders>
            <w:shd w:val="clear" w:color="auto" w:fill="009900"/>
          </w:tcPr>
          <w:p w14:paraId="0A0E3304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C504D" w:rsidRPr="0077548A" w14:paraId="24DBC54E" w14:textId="77777777" w:rsidTr="001C504D">
        <w:tblPrEx>
          <w:tblCellMar>
            <w:left w:w="0" w:type="dxa"/>
          </w:tblCellMar>
        </w:tblPrEx>
        <w:trPr>
          <w:trHeight w:val="494"/>
        </w:trPr>
        <w:tc>
          <w:tcPr>
            <w:tcW w:w="1253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5498F476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7" w:type="dxa"/>
            <w:vMerge/>
            <w:shd w:val="clear" w:color="auto" w:fill="009900"/>
          </w:tcPr>
          <w:p w14:paraId="0AE73B65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nil"/>
            </w:tcBorders>
            <w:shd w:val="clear" w:color="auto" w:fill="009900"/>
          </w:tcPr>
          <w:p w14:paraId="63DE5413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Arbeitsgattung</w:t>
            </w:r>
          </w:p>
        </w:tc>
        <w:tc>
          <w:tcPr>
            <w:tcW w:w="2268" w:type="dxa"/>
            <w:tcBorders>
              <w:bottom w:val="dashSmallGap" w:sz="4" w:space="0" w:color="auto"/>
            </w:tcBorders>
            <w:shd w:val="clear" w:color="auto" w:fill="009900"/>
          </w:tcPr>
          <w:p w14:paraId="634C5A8E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SKP-Nr./Arbeitsgattung)"/>
                  </w:textInput>
                </w:ffData>
              </w:fldChar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(SKP-Nr./Arbeitsgattung)</w:t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</w:tc>
        <w:tc>
          <w:tcPr>
            <w:tcW w:w="283" w:type="dxa"/>
            <w:shd w:val="clear" w:color="auto" w:fill="009900"/>
          </w:tcPr>
          <w:p w14:paraId="033AEAE2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065185CB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7" w:type="dxa"/>
            <w:vMerge/>
            <w:shd w:val="clear" w:color="auto" w:fill="009900"/>
          </w:tcPr>
          <w:p w14:paraId="00867E3D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46" w:type="dxa"/>
            <w:tcBorders>
              <w:left w:val="nil"/>
            </w:tcBorders>
            <w:shd w:val="clear" w:color="auto" w:fill="009900"/>
          </w:tcPr>
          <w:p w14:paraId="42A5AB30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Arbeitsgattung</w:t>
            </w:r>
          </w:p>
        </w:tc>
        <w:tc>
          <w:tcPr>
            <w:tcW w:w="2222" w:type="dxa"/>
            <w:tcBorders>
              <w:bottom w:val="dashSmallGap" w:sz="4" w:space="0" w:color="auto"/>
            </w:tcBorders>
            <w:shd w:val="clear" w:color="auto" w:fill="009900"/>
          </w:tcPr>
          <w:p w14:paraId="68A5347E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SKP-Nr./Arbeitsgattung)"/>
                  </w:textInput>
                </w:ffData>
              </w:fldChar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(SKP-Nr./Arbeitsgattung)</w:t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</w:tc>
      </w:tr>
      <w:tr w:rsidR="001C504D" w:rsidRPr="0077548A" w14:paraId="7955AB51" w14:textId="77777777" w:rsidTr="001C504D">
        <w:tblPrEx>
          <w:tblCellMar>
            <w:left w:w="0" w:type="dxa"/>
          </w:tblCellMar>
        </w:tblPrEx>
        <w:trPr>
          <w:trHeight w:val="251"/>
        </w:trPr>
        <w:tc>
          <w:tcPr>
            <w:tcW w:w="1253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1E2CFAA9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7" w:type="dxa"/>
            <w:vMerge/>
            <w:shd w:val="clear" w:color="auto" w:fill="009900"/>
          </w:tcPr>
          <w:p w14:paraId="3E98D726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nil"/>
            </w:tcBorders>
            <w:shd w:val="clear" w:color="auto" w:fill="009900"/>
          </w:tcPr>
          <w:p w14:paraId="088297A9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ashSmallGap" w:sz="4" w:space="0" w:color="auto"/>
            </w:tcBorders>
            <w:shd w:val="clear" w:color="auto" w:fill="009900"/>
          </w:tcPr>
          <w:p w14:paraId="1500F37B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009900"/>
          </w:tcPr>
          <w:p w14:paraId="60897B4A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154BBC46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7" w:type="dxa"/>
            <w:vMerge/>
            <w:shd w:val="clear" w:color="auto" w:fill="009900"/>
          </w:tcPr>
          <w:p w14:paraId="15827C9C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46" w:type="dxa"/>
            <w:tcBorders>
              <w:left w:val="nil"/>
            </w:tcBorders>
            <w:shd w:val="clear" w:color="auto" w:fill="009900"/>
          </w:tcPr>
          <w:p w14:paraId="49F32278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22" w:type="dxa"/>
            <w:tcBorders>
              <w:top w:val="dashSmallGap" w:sz="4" w:space="0" w:color="auto"/>
            </w:tcBorders>
            <w:shd w:val="clear" w:color="auto" w:fill="009900"/>
          </w:tcPr>
          <w:p w14:paraId="0F7E3F79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C504D" w:rsidRPr="0077548A" w14:paraId="73BC13C4" w14:textId="77777777" w:rsidTr="001C504D">
        <w:tblPrEx>
          <w:tblCellMar>
            <w:left w:w="0" w:type="dxa"/>
          </w:tblCellMar>
        </w:tblPrEx>
        <w:trPr>
          <w:trHeight w:val="243"/>
        </w:trPr>
        <w:tc>
          <w:tcPr>
            <w:tcW w:w="1253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669A42A0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7" w:type="dxa"/>
            <w:vMerge/>
            <w:shd w:val="clear" w:color="auto" w:fill="009900"/>
          </w:tcPr>
          <w:p w14:paraId="46FAEC3C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60" w:type="dxa"/>
            <w:gridSpan w:val="2"/>
            <w:tcBorders>
              <w:left w:val="nil"/>
            </w:tcBorders>
            <w:shd w:val="clear" w:color="auto" w:fill="009900"/>
          </w:tcPr>
          <w:p w14:paraId="23459A28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  <w:u w:val="single"/>
              </w:rPr>
            </w:pPr>
            <w:r w:rsidRPr="0077548A">
              <w:rPr>
                <w:b/>
                <w:bCs/>
                <w:sz w:val="20"/>
                <w:szCs w:val="20"/>
                <w:u w:val="single"/>
              </w:rPr>
              <w:t>Submission</w:t>
            </w:r>
          </w:p>
        </w:tc>
        <w:tc>
          <w:tcPr>
            <w:tcW w:w="283" w:type="dxa"/>
            <w:shd w:val="clear" w:color="auto" w:fill="009900"/>
          </w:tcPr>
          <w:p w14:paraId="4037BAA3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34FFCB58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7" w:type="dxa"/>
            <w:vMerge/>
            <w:shd w:val="clear" w:color="auto" w:fill="009900"/>
          </w:tcPr>
          <w:p w14:paraId="5428B76C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768" w:type="dxa"/>
            <w:gridSpan w:val="2"/>
            <w:tcBorders>
              <w:left w:val="nil"/>
            </w:tcBorders>
            <w:shd w:val="clear" w:color="auto" w:fill="009900"/>
          </w:tcPr>
          <w:p w14:paraId="39119CE0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  <w:r w:rsidRPr="0077548A">
              <w:rPr>
                <w:b/>
                <w:bCs/>
                <w:sz w:val="20"/>
                <w:szCs w:val="20"/>
                <w:u w:val="single"/>
              </w:rPr>
              <w:t>Submission</w:t>
            </w:r>
          </w:p>
        </w:tc>
      </w:tr>
      <w:tr w:rsidR="001C504D" w:rsidRPr="0077548A" w14:paraId="45597B50" w14:textId="77777777" w:rsidTr="001C504D">
        <w:tblPrEx>
          <w:tblCellMar>
            <w:left w:w="0" w:type="dxa"/>
          </w:tblCellMar>
        </w:tblPrEx>
        <w:trPr>
          <w:trHeight w:val="541"/>
        </w:trPr>
        <w:tc>
          <w:tcPr>
            <w:tcW w:w="1253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114F309B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7" w:type="dxa"/>
            <w:vMerge/>
            <w:shd w:val="clear" w:color="auto" w:fill="009900"/>
          </w:tcPr>
          <w:p w14:paraId="26085B17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60" w:type="dxa"/>
            <w:gridSpan w:val="2"/>
            <w:tcBorders>
              <w:left w:val="nil"/>
            </w:tcBorders>
            <w:shd w:val="clear" w:color="auto" w:fill="009900"/>
          </w:tcPr>
          <w:p w14:paraId="299B3E59" w14:textId="77777777" w:rsidR="001C504D" w:rsidRPr="009E4CD0" w:rsidRDefault="001C504D" w:rsidP="00CB1742">
            <w:pPr>
              <w:rPr>
                <w:b/>
                <w:bCs/>
                <w:sz w:val="44"/>
                <w:szCs w:val="44"/>
                <w:u w:val="single"/>
              </w:rPr>
            </w:pPr>
          </w:p>
        </w:tc>
        <w:tc>
          <w:tcPr>
            <w:tcW w:w="283" w:type="dxa"/>
            <w:shd w:val="clear" w:color="auto" w:fill="009900"/>
          </w:tcPr>
          <w:p w14:paraId="43B3B0A0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5F8BD13A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7" w:type="dxa"/>
            <w:vMerge/>
            <w:shd w:val="clear" w:color="auto" w:fill="009900"/>
          </w:tcPr>
          <w:p w14:paraId="11E67584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768" w:type="dxa"/>
            <w:gridSpan w:val="2"/>
            <w:tcBorders>
              <w:left w:val="nil"/>
            </w:tcBorders>
            <w:shd w:val="clear" w:color="auto" w:fill="009900"/>
          </w:tcPr>
          <w:p w14:paraId="5136FB74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C504D" w:rsidRPr="0077548A" w14:paraId="602B32F1" w14:textId="77777777" w:rsidTr="001C504D">
        <w:tblPrEx>
          <w:tblCellMar>
            <w:left w:w="0" w:type="dxa"/>
          </w:tblCellMar>
        </w:tblPrEx>
        <w:trPr>
          <w:trHeight w:val="243"/>
        </w:trPr>
        <w:tc>
          <w:tcPr>
            <w:tcW w:w="1253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14DC94AA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7" w:type="dxa"/>
            <w:vMerge/>
            <w:shd w:val="clear" w:color="auto" w:fill="009900"/>
          </w:tcPr>
          <w:p w14:paraId="6D40071C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60" w:type="dxa"/>
            <w:gridSpan w:val="2"/>
            <w:tcBorders>
              <w:left w:val="nil"/>
              <w:bottom w:val="dashSmallGap" w:sz="4" w:space="0" w:color="auto"/>
            </w:tcBorders>
            <w:shd w:val="clear" w:color="auto" w:fill="009900"/>
          </w:tcPr>
          <w:p w14:paraId="4C5DB6B5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Firmenname)"/>
                  </w:textInput>
                </w:ffData>
              </w:fldCha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(Firmenname)</w: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</w:tc>
        <w:tc>
          <w:tcPr>
            <w:tcW w:w="283" w:type="dxa"/>
            <w:shd w:val="clear" w:color="auto" w:fill="009900"/>
          </w:tcPr>
          <w:p w14:paraId="42370935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54690CB8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7" w:type="dxa"/>
            <w:vMerge/>
            <w:shd w:val="clear" w:color="auto" w:fill="009900"/>
          </w:tcPr>
          <w:p w14:paraId="5D19E035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768" w:type="dxa"/>
            <w:gridSpan w:val="2"/>
            <w:tcBorders>
              <w:left w:val="nil"/>
              <w:bottom w:val="dashSmallGap" w:sz="4" w:space="0" w:color="auto"/>
            </w:tcBorders>
            <w:shd w:val="clear" w:color="auto" w:fill="009900"/>
          </w:tcPr>
          <w:p w14:paraId="44BB4AA3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Firmenname)"/>
                  </w:textInput>
                </w:ffData>
              </w:fldCha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(Firmenname)</w: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</w:tc>
      </w:tr>
      <w:tr w:rsidR="001C504D" w:rsidRPr="0077548A" w14:paraId="2A9EFDD2" w14:textId="77777777" w:rsidTr="001C504D">
        <w:tblPrEx>
          <w:tblCellMar>
            <w:left w:w="0" w:type="dxa"/>
          </w:tblCellMar>
        </w:tblPrEx>
        <w:trPr>
          <w:trHeight w:val="251"/>
        </w:trPr>
        <w:tc>
          <w:tcPr>
            <w:tcW w:w="1253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744E3EAF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7" w:type="dxa"/>
            <w:vMerge/>
            <w:shd w:val="clear" w:color="auto" w:fill="009900"/>
          </w:tcPr>
          <w:p w14:paraId="78C7B86E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60" w:type="dxa"/>
            <w:gridSpan w:val="2"/>
            <w:tcBorders>
              <w:top w:val="dashSmallGap" w:sz="4" w:space="0" w:color="auto"/>
              <w:left w:val="nil"/>
              <w:bottom w:val="dashSmallGap" w:sz="4" w:space="0" w:color="auto"/>
            </w:tcBorders>
            <w:shd w:val="clear" w:color="auto" w:fill="009900"/>
          </w:tcPr>
          <w:p w14:paraId="20FB53B7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  <w:u w:val="single"/>
              </w:rPr>
            </w:pP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Abteilung / Empfänger)"/>
                  </w:textInput>
                </w:ffData>
              </w:fldCha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(Abteilung / Empfänger)</w: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</w:tc>
        <w:tc>
          <w:tcPr>
            <w:tcW w:w="283" w:type="dxa"/>
            <w:shd w:val="clear" w:color="auto" w:fill="009900"/>
          </w:tcPr>
          <w:p w14:paraId="64C761C7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4FFF0860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7" w:type="dxa"/>
            <w:vMerge/>
            <w:shd w:val="clear" w:color="auto" w:fill="009900"/>
          </w:tcPr>
          <w:p w14:paraId="05F13919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768" w:type="dxa"/>
            <w:gridSpan w:val="2"/>
            <w:tcBorders>
              <w:top w:val="dashSmallGap" w:sz="4" w:space="0" w:color="auto"/>
              <w:left w:val="nil"/>
              <w:bottom w:val="dashSmallGap" w:sz="4" w:space="0" w:color="auto"/>
            </w:tcBorders>
            <w:shd w:val="clear" w:color="auto" w:fill="009900"/>
          </w:tcPr>
          <w:p w14:paraId="12282EFB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Abteilung / Empfänger)"/>
                  </w:textInput>
                </w:ffData>
              </w:fldCha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(Abteilung / Empfänger)</w: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</w:tc>
      </w:tr>
      <w:tr w:rsidR="001C504D" w:rsidRPr="0077548A" w14:paraId="769BA0B6" w14:textId="77777777" w:rsidTr="001C504D">
        <w:tblPrEx>
          <w:tblCellMar>
            <w:left w:w="0" w:type="dxa"/>
          </w:tblCellMar>
        </w:tblPrEx>
        <w:trPr>
          <w:trHeight w:val="260"/>
        </w:trPr>
        <w:tc>
          <w:tcPr>
            <w:tcW w:w="1253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307C2254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7" w:type="dxa"/>
            <w:vMerge/>
            <w:shd w:val="clear" w:color="auto" w:fill="009900"/>
          </w:tcPr>
          <w:p w14:paraId="253DBD78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60" w:type="dxa"/>
            <w:gridSpan w:val="2"/>
            <w:tcBorders>
              <w:top w:val="dashSmallGap" w:sz="4" w:space="0" w:color="auto"/>
              <w:left w:val="nil"/>
              <w:bottom w:val="dashSmallGap" w:sz="4" w:space="0" w:color="auto"/>
            </w:tcBorders>
            <w:shd w:val="clear" w:color="auto" w:fill="009900"/>
          </w:tcPr>
          <w:p w14:paraId="4C9A6CF9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Strasse)"/>
                  </w:textInput>
                </w:ffData>
              </w:fldCha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(Strasse)</w: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</w:tc>
        <w:tc>
          <w:tcPr>
            <w:tcW w:w="283" w:type="dxa"/>
            <w:shd w:val="clear" w:color="auto" w:fill="009900"/>
          </w:tcPr>
          <w:p w14:paraId="5B537821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2C346481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7" w:type="dxa"/>
            <w:vMerge/>
            <w:shd w:val="clear" w:color="auto" w:fill="009900"/>
          </w:tcPr>
          <w:p w14:paraId="71006C85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768" w:type="dxa"/>
            <w:gridSpan w:val="2"/>
            <w:tcBorders>
              <w:top w:val="dashSmallGap" w:sz="4" w:space="0" w:color="auto"/>
              <w:left w:val="nil"/>
              <w:bottom w:val="dashSmallGap" w:sz="4" w:space="0" w:color="auto"/>
            </w:tcBorders>
            <w:shd w:val="clear" w:color="auto" w:fill="009900"/>
          </w:tcPr>
          <w:p w14:paraId="38502B58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Strasse)"/>
                  </w:textInput>
                </w:ffData>
              </w:fldCha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(Strasse)</w: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</w:tc>
      </w:tr>
      <w:tr w:rsidR="001C504D" w:rsidRPr="0077548A" w14:paraId="4C4E24C1" w14:textId="77777777" w:rsidTr="001C504D">
        <w:tblPrEx>
          <w:tblCellMar>
            <w:left w:w="0" w:type="dxa"/>
          </w:tblCellMar>
        </w:tblPrEx>
        <w:trPr>
          <w:trHeight w:val="251"/>
        </w:trPr>
        <w:tc>
          <w:tcPr>
            <w:tcW w:w="1253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4B716CD7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7" w:type="dxa"/>
            <w:vMerge/>
            <w:shd w:val="clear" w:color="auto" w:fill="009900"/>
          </w:tcPr>
          <w:p w14:paraId="59693E5C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60" w:type="dxa"/>
            <w:gridSpan w:val="2"/>
            <w:tcBorders>
              <w:top w:val="dashSmallGap" w:sz="4" w:space="0" w:color="auto"/>
              <w:left w:val="nil"/>
              <w:bottom w:val="dashSmallGap" w:sz="4" w:space="0" w:color="auto"/>
            </w:tcBorders>
            <w:shd w:val="clear" w:color="auto" w:fill="009900"/>
          </w:tcPr>
          <w:p w14:paraId="358A297D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PLZ Ort)"/>
                  </w:textInput>
                </w:ffData>
              </w:fldCha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(PLZ Ort)</w: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</w:tc>
        <w:tc>
          <w:tcPr>
            <w:tcW w:w="283" w:type="dxa"/>
            <w:shd w:val="clear" w:color="auto" w:fill="009900"/>
          </w:tcPr>
          <w:p w14:paraId="106660A0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4295A727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7" w:type="dxa"/>
            <w:vMerge/>
            <w:shd w:val="clear" w:color="auto" w:fill="009900"/>
          </w:tcPr>
          <w:p w14:paraId="023A5285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768" w:type="dxa"/>
            <w:gridSpan w:val="2"/>
            <w:tcBorders>
              <w:top w:val="dashSmallGap" w:sz="4" w:space="0" w:color="auto"/>
              <w:left w:val="nil"/>
              <w:bottom w:val="dashSmallGap" w:sz="4" w:space="0" w:color="auto"/>
            </w:tcBorders>
            <w:shd w:val="clear" w:color="auto" w:fill="009900"/>
          </w:tcPr>
          <w:p w14:paraId="127C7982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PLZ Ort)"/>
                  </w:textInput>
                </w:ffData>
              </w:fldCha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(PLZ Ort)</w: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</w:tc>
      </w:tr>
      <w:tr w:rsidR="001C504D" w:rsidRPr="00757E53" w14:paraId="2D5823AC" w14:textId="77777777" w:rsidTr="001C504D">
        <w:tblPrEx>
          <w:tblCellMar>
            <w:left w:w="0" w:type="dxa"/>
          </w:tblCellMar>
        </w:tblPrEx>
        <w:trPr>
          <w:trHeight w:val="392"/>
        </w:trPr>
        <w:tc>
          <w:tcPr>
            <w:tcW w:w="1420" w:type="dxa"/>
            <w:gridSpan w:val="2"/>
            <w:shd w:val="clear" w:color="auto" w:fill="009900"/>
          </w:tcPr>
          <w:p w14:paraId="6CE4D741" w14:textId="77777777" w:rsidR="001C504D" w:rsidRPr="00757E53" w:rsidRDefault="001C504D" w:rsidP="00CB1742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860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shd w:val="clear" w:color="auto" w:fill="009900"/>
          </w:tcPr>
          <w:p w14:paraId="2222BBF8" w14:textId="77777777" w:rsidR="001C504D" w:rsidRPr="00757E53" w:rsidRDefault="001C504D" w:rsidP="00CB1742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283" w:type="dxa"/>
            <w:shd w:val="clear" w:color="auto" w:fill="009900"/>
          </w:tcPr>
          <w:p w14:paraId="2991ED8A" w14:textId="77777777" w:rsidR="001C504D" w:rsidRPr="00757E53" w:rsidRDefault="001C504D" w:rsidP="00CB1742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418" w:type="dxa"/>
            <w:gridSpan w:val="2"/>
            <w:shd w:val="clear" w:color="auto" w:fill="009900"/>
          </w:tcPr>
          <w:p w14:paraId="5E5295CE" w14:textId="77777777" w:rsidR="001C504D" w:rsidRPr="00757E53" w:rsidRDefault="001C504D" w:rsidP="00CB1742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768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shd w:val="clear" w:color="auto" w:fill="009900"/>
          </w:tcPr>
          <w:p w14:paraId="2149F567" w14:textId="77777777" w:rsidR="001C504D" w:rsidRPr="00757E53" w:rsidRDefault="001C504D" w:rsidP="00CB1742">
            <w:pPr>
              <w:tabs>
                <w:tab w:val="left" w:pos="4172"/>
              </w:tabs>
              <w:rPr>
                <w:b/>
                <w:bCs/>
                <w:sz w:val="32"/>
                <w:szCs w:val="32"/>
              </w:rPr>
            </w:pPr>
          </w:p>
        </w:tc>
      </w:tr>
      <w:tr w:rsidR="001C504D" w14:paraId="78908F00" w14:textId="77777777" w:rsidTr="00CB1742">
        <w:trPr>
          <w:trHeight w:val="271"/>
        </w:trPr>
        <w:tc>
          <w:tcPr>
            <w:tcW w:w="10749" w:type="dxa"/>
            <w:gridSpan w:val="9"/>
            <w:shd w:val="clear" w:color="auto" w:fill="009900"/>
          </w:tcPr>
          <w:p w14:paraId="295D3A41" w14:textId="77777777" w:rsidR="001C504D" w:rsidRDefault="001C504D" w:rsidP="00CB1742"/>
        </w:tc>
      </w:tr>
    </w:tbl>
    <w:p w14:paraId="54D226E6" w14:textId="5CCAE677" w:rsidR="001C504D" w:rsidRDefault="001C504D">
      <w:pPr>
        <w:rPr>
          <w:sz w:val="2"/>
          <w:szCs w:val="2"/>
        </w:rPr>
      </w:pPr>
    </w:p>
    <w:p w14:paraId="6EF8399F" w14:textId="43C77329" w:rsidR="001C504D" w:rsidRPr="001C504D" w:rsidRDefault="001C504D" w:rsidP="001C504D">
      <w:pPr>
        <w:rPr>
          <w:sz w:val="2"/>
          <w:szCs w:val="2"/>
        </w:rPr>
      </w:pPr>
    </w:p>
    <w:p w14:paraId="5599C309" w14:textId="06DC13A1" w:rsidR="001C504D" w:rsidRDefault="001C504D" w:rsidP="001C504D">
      <w:pPr>
        <w:rPr>
          <w:sz w:val="2"/>
          <w:szCs w:val="2"/>
        </w:rPr>
      </w:pPr>
    </w:p>
    <w:p w14:paraId="43E9B56B" w14:textId="284F17E6" w:rsidR="001C504D" w:rsidRPr="001C504D" w:rsidRDefault="001C504D" w:rsidP="001C504D">
      <w:pPr>
        <w:tabs>
          <w:tab w:val="left" w:pos="628"/>
        </w:tabs>
        <w:rPr>
          <w:sz w:val="2"/>
          <w:szCs w:val="2"/>
        </w:rPr>
      </w:pPr>
    </w:p>
    <w:sectPr w:rsidR="001C504D" w:rsidRPr="001C504D" w:rsidSect="00A422B3">
      <w:pgSz w:w="11906" w:h="16838" w:code="9"/>
      <w:pgMar w:top="425" w:right="851" w:bottom="284" w:left="1418" w:header="284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5DEA56" w14:textId="77777777" w:rsidR="00617FBA" w:rsidRDefault="00617FBA" w:rsidP="00631EA3">
      <w:r>
        <w:separator/>
      </w:r>
    </w:p>
  </w:endnote>
  <w:endnote w:type="continuationSeparator" w:id="0">
    <w:p w14:paraId="5EC6560C" w14:textId="77777777" w:rsidR="00617FBA" w:rsidRDefault="00617FBA" w:rsidP="00631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ova">
    <w:altName w:val="Arial Nova"/>
    <w:charset w:val="00"/>
    <w:family w:val="swiss"/>
    <w:pitch w:val="variable"/>
    <w:sig w:usb0="0000028F" w:usb1="00000002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F211C6" w14:textId="77777777" w:rsidR="00617FBA" w:rsidRPr="00C5169A" w:rsidRDefault="00617FBA" w:rsidP="00631EA3">
      <w:pPr>
        <w:rPr>
          <w:color w:val="666666" w:themeColor="text2"/>
        </w:rPr>
      </w:pPr>
      <w:r w:rsidRPr="00C5169A">
        <w:rPr>
          <w:color w:val="666666" w:themeColor="text2"/>
        </w:rPr>
        <w:separator/>
      </w:r>
    </w:p>
  </w:footnote>
  <w:footnote w:type="continuationSeparator" w:id="0">
    <w:p w14:paraId="4EAF4FFB" w14:textId="77777777" w:rsidR="00617FBA" w:rsidRDefault="00617FBA" w:rsidP="00631E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.2pt;height:9.2pt" o:bullet="t">
        <v:imagedata r:id="rId1" o:title="BD10268_"/>
      </v:shape>
    </w:pict>
  </w:numPicBullet>
  <w:abstractNum w:abstractNumId="0" w15:restartNumberingAfterBreak="0">
    <w:nsid w:val="FFFFFF88"/>
    <w:multiLevelType w:val="singleLevel"/>
    <w:tmpl w:val="FC0865F8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AC6DA0"/>
    <w:multiLevelType w:val="multilevel"/>
    <w:tmpl w:val="0807001D"/>
    <w:styleLink w:val="LuksAufzhlung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2A71B8"/>
      </w:rPr>
    </w:lvl>
    <w:lvl w:ilvl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666666" w:themeColor="text2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000000" w:themeColor="text1"/>
      </w:rPr>
    </w:lvl>
    <w:lvl w:ilvl="3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000000" w:themeColor="text1"/>
      </w:rPr>
    </w:lvl>
    <w:lvl w:ilvl="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color w:val="000000" w:themeColor="text1"/>
      </w:rPr>
    </w:lvl>
    <w:lvl w:ilvl="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000000" w:themeColor="text1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  <w:color w:val="000000" w:themeColor="text1"/>
      </w:rPr>
    </w:lvl>
    <w:lvl w:ilvl="7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  <w:color w:val="000000" w:themeColor="text1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  <w:color w:val="000000" w:themeColor="text1"/>
      </w:rPr>
    </w:lvl>
  </w:abstractNum>
  <w:abstractNum w:abstractNumId="2" w15:restartNumberingAfterBreak="0">
    <w:nsid w:val="012D561D"/>
    <w:multiLevelType w:val="hybridMultilevel"/>
    <w:tmpl w:val="B2141AD6"/>
    <w:lvl w:ilvl="0" w:tplc="1F0A1022">
      <w:start w:val="1"/>
      <w:numFmt w:val="decimal"/>
      <w:pStyle w:val="Listenabsatz"/>
      <w:lvlText w:val="%1."/>
      <w:lvlJc w:val="left"/>
      <w:pPr>
        <w:ind w:left="360" w:hanging="360"/>
      </w:pPr>
      <w:rPr>
        <w:rFonts w:hint="default"/>
      </w:rPr>
    </w:lvl>
    <w:lvl w:ilvl="1" w:tplc="08070019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9C001F8"/>
    <w:multiLevelType w:val="multilevel"/>
    <w:tmpl w:val="6C7075C8"/>
    <w:lvl w:ilvl="0">
      <w:start w:val="1"/>
      <w:numFmt w:val="decimal"/>
      <w:pStyle w:val="berschrift1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berschrift2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berschrift4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531"/>
        </w:tabs>
        <w:ind w:left="1531" w:hanging="1531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2160"/>
        </w:tabs>
        <w:ind w:left="1701" w:hanging="1701"/>
      </w:pPr>
      <w:rPr>
        <w:rFonts w:hint="default"/>
      </w:rPr>
    </w:lvl>
  </w:abstractNum>
  <w:abstractNum w:abstractNumId="4" w15:restartNumberingAfterBreak="0">
    <w:nsid w:val="19FC1811"/>
    <w:multiLevelType w:val="multilevel"/>
    <w:tmpl w:val="82C07F4A"/>
    <w:numStyleLink w:val="Aufzhlung"/>
  </w:abstractNum>
  <w:abstractNum w:abstractNumId="5" w15:restartNumberingAfterBreak="0">
    <w:nsid w:val="1E8A490B"/>
    <w:multiLevelType w:val="multilevel"/>
    <w:tmpl w:val="0807001D"/>
    <w:numStyleLink w:val="LUKSAufzhlung0"/>
  </w:abstractNum>
  <w:abstractNum w:abstractNumId="6" w15:restartNumberingAfterBreak="0">
    <w:nsid w:val="2430087C"/>
    <w:multiLevelType w:val="multilevel"/>
    <w:tmpl w:val="82C07F4A"/>
    <w:styleLink w:val="Aufzhlung"/>
    <w:lvl w:ilvl="0">
      <w:start w:val="1"/>
      <w:numFmt w:val="bullet"/>
      <w:pStyle w:val="Aufzhlungszeichen"/>
      <w:lvlText w:val=""/>
      <w:lvlJc w:val="left"/>
      <w:pPr>
        <w:ind w:left="567" w:hanging="283"/>
      </w:pPr>
      <w:rPr>
        <w:rFonts w:ascii="Wingdings" w:hAnsi="Wingdings" w:hint="default"/>
        <w:color w:val="2A71B8" w:themeColor="accent1"/>
      </w:rPr>
    </w:lvl>
    <w:lvl w:ilvl="1">
      <w:start w:val="1"/>
      <w:numFmt w:val="bullet"/>
      <w:pStyle w:val="Aufzhlungszeichen2"/>
      <w:lvlText w:val=""/>
      <w:lvlJc w:val="left"/>
      <w:pPr>
        <w:ind w:left="851" w:hanging="284"/>
      </w:pPr>
      <w:rPr>
        <w:rFonts w:ascii="Wingdings" w:hAnsi="Wingdings" w:hint="default"/>
        <w:color w:val="666666" w:themeColor="text2"/>
      </w:rPr>
    </w:lvl>
    <w:lvl w:ilvl="2">
      <w:start w:val="1"/>
      <w:numFmt w:val="bullet"/>
      <w:pStyle w:val="Aufzhlungszeichen3"/>
      <w:lvlText w:val=""/>
      <w:lvlJc w:val="left"/>
      <w:pPr>
        <w:ind w:left="1134" w:hanging="283"/>
      </w:pPr>
      <w:rPr>
        <w:rFonts w:ascii="Wingdings" w:hAnsi="Wingdings" w:hint="default"/>
      </w:rPr>
    </w:lvl>
    <w:lvl w:ilvl="3">
      <w:start w:val="1"/>
      <w:numFmt w:val="bullet"/>
      <w:pStyle w:val="Aufzhlungszeichen4"/>
      <w:lvlText w:val=""/>
      <w:lvlJc w:val="left"/>
      <w:pPr>
        <w:ind w:left="1418" w:hanging="284"/>
      </w:pPr>
      <w:rPr>
        <w:rFonts w:ascii="Wingdings" w:hAnsi="Wingdings" w:hint="default"/>
        <w:color w:val="auto"/>
      </w:rPr>
    </w:lvl>
    <w:lvl w:ilvl="4">
      <w:start w:val="1"/>
      <w:numFmt w:val="bullet"/>
      <w:pStyle w:val="Aufzhlungszeichen5"/>
      <w:lvlText w:val=""/>
      <w:lvlJc w:val="left"/>
      <w:pPr>
        <w:ind w:left="1701" w:hanging="283"/>
      </w:pPr>
      <w:rPr>
        <w:rFonts w:ascii="Wingdings" w:hAnsi="Wingdings" w:hint="default"/>
        <w:color w:val="auto"/>
      </w:rPr>
    </w:lvl>
    <w:lvl w:ilvl="5">
      <w:start w:val="1"/>
      <w:numFmt w:val="bullet"/>
      <w:pStyle w:val="Aufzhlungszeichen6"/>
      <w:lvlText w:val=""/>
      <w:lvlJc w:val="left"/>
      <w:pPr>
        <w:ind w:left="1985" w:hanging="284"/>
      </w:pPr>
      <w:rPr>
        <w:rFonts w:ascii="Wingdings" w:hAnsi="Wingdings" w:hint="default"/>
      </w:rPr>
    </w:lvl>
    <w:lvl w:ilvl="6">
      <w:start w:val="1"/>
      <w:numFmt w:val="bullet"/>
      <w:pStyle w:val="Aufzhlungszeichen7"/>
      <w:lvlText w:val=""/>
      <w:lvlJc w:val="left"/>
      <w:pPr>
        <w:ind w:left="2268" w:hanging="283"/>
      </w:pPr>
      <w:rPr>
        <w:rFonts w:ascii="Wingdings" w:hAnsi="Wingdings" w:hint="default"/>
        <w:color w:val="auto"/>
      </w:rPr>
    </w:lvl>
    <w:lvl w:ilvl="7">
      <w:start w:val="1"/>
      <w:numFmt w:val="bullet"/>
      <w:pStyle w:val="Aufzhlungszeichen8"/>
      <w:lvlText w:val=""/>
      <w:lvlJc w:val="left"/>
      <w:pPr>
        <w:ind w:left="2552" w:hanging="284"/>
      </w:pPr>
      <w:rPr>
        <w:rFonts w:ascii="Wingdings" w:hAnsi="Wingdings" w:hint="default"/>
        <w:color w:val="auto"/>
      </w:rPr>
    </w:lvl>
    <w:lvl w:ilvl="8">
      <w:start w:val="1"/>
      <w:numFmt w:val="bullet"/>
      <w:pStyle w:val="Aufzhlungszeichen9"/>
      <w:lvlText w:val=""/>
      <w:lvlJc w:val="left"/>
      <w:pPr>
        <w:ind w:left="2835" w:hanging="283"/>
      </w:pPr>
      <w:rPr>
        <w:rFonts w:ascii="Wingdings" w:hAnsi="Wingdings" w:hint="default"/>
      </w:rPr>
    </w:lvl>
  </w:abstractNum>
  <w:abstractNum w:abstractNumId="7" w15:restartNumberingAfterBreak="0">
    <w:nsid w:val="28CF4C0B"/>
    <w:multiLevelType w:val="multilevel"/>
    <w:tmpl w:val="82C07F4A"/>
    <w:numStyleLink w:val="Aufzhlung"/>
  </w:abstractNum>
  <w:abstractNum w:abstractNumId="8" w15:restartNumberingAfterBreak="0">
    <w:nsid w:val="369F21ED"/>
    <w:multiLevelType w:val="multilevel"/>
    <w:tmpl w:val="0807001D"/>
    <w:styleLink w:val="LUKSAufzhlung0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2A71B8" w:themeColor="accent1"/>
      </w:rPr>
    </w:lvl>
    <w:lvl w:ilvl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666666" w:themeColor="text2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000000" w:themeColor="text1"/>
      </w:rPr>
    </w:lvl>
    <w:lvl w:ilvl="3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000000" w:themeColor="text1"/>
      </w:rPr>
    </w:lvl>
    <w:lvl w:ilvl="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color w:val="000000" w:themeColor="text1"/>
      </w:rPr>
    </w:lvl>
    <w:lvl w:ilvl="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000000" w:themeColor="text1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  <w:color w:val="000000" w:themeColor="text1"/>
      </w:rPr>
    </w:lvl>
    <w:lvl w:ilvl="7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  <w:color w:val="000000" w:themeColor="text1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  <w:color w:val="000000" w:themeColor="text1"/>
      </w:rPr>
    </w:lvl>
  </w:abstractNum>
  <w:abstractNum w:abstractNumId="9" w15:restartNumberingAfterBreak="0">
    <w:nsid w:val="51F86D6D"/>
    <w:multiLevelType w:val="multilevel"/>
    <w:tmpl w:val="EE56F612"/>
    <w:styleLink w:val="Aufzhlungsliste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2A71B8" w:themeColor="accent1"/>
      </w:rPr>
    </w:lvl>
    <w:lvl w:ilvl="1">
      <w:start w:val="1"/>
      <w:numFmt w:val="bullet"/>
      <w:lvlText w:val=""/>
      <w:lvlJc w:val="left"/>
      <w:pPr>
        <w:ind w:left="644" w:hanging="360"/>
      </w:pPr>
      <w:rPr>
        <w:rFonts w:ascii="Wingdings" w:hAnsi="Wingdings" w:cs="Courier New" w:hint="default"/>
        <w:color w:val="666666" w:themeColor="text2"/>
      </w:rPr>
    </w:lvl>
    <w:lvl w:ilvl="2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ind w:left="1496" w:hanging="360"/>
      </w:pPr>
      <w:rPr>
        <w:rFonts w:ascii="Wingdings" w:hAnsi="Wingdings" w:hint="default"/>
        <w:color w:val="auto"/>
      </w:rPr>
    </w:lvl>
    <w:lvl w:ilvl="4">
      <w:start w:val="1"/>
      <w:numFmt w:val="bullet"/>
      <w:lvlText w:val=""/>
      <w:lvlJc w:val="left"/>
      <w:pPr>
        <w:ind w:left="1780" w:hanging="360"/>
      </w:pPr>
      <w:rPr>
        <w:rFonts w:ascii="Wingdings" w:hAnsi="Wingdings" w:cs="Courier New" w:hint="default"/>
        <w:color w:val="666666" w:themeColor="text2"/>
      </w:rPr>
    </w:lvl>
    <w:lvl w:ilvl="5">
      <w:start w:val="1"/>
      <w:numFmt w:val="bullet"/>
      <w:lvlText w:val=""/>
      <w:lvlJc w:val="left"/>
      <w:pPr>
        <w:ind w:left="2064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48" w:hanging="360"/>
      </w:pPr>
      <w:rPr>
        <w:rFonts w:ascii="Wingdings" w:hAnsi="Wingdings" w:hint="default"/>
        <w:color w:val="auto"/>
      </w:rPr>
    </w:lvl>
    <w:lvl w:ilvl="7">
      <w:start w:val="1"/>
      <w:numFmt w:val="bullet"/>
      <w:lvlText w:val=""/>
      <w:lvlJc w:val="left"/>
      <w:pPr>
        <w:ind w:left="2632" w:hanging="360"/>
      </w:pPr>
      <w:rPr>
        <w:rFonts w:ascii="Wingdings" w:hAnsi="Wingdings" w:cs="Courier New" w:hint="default"/>
        <w:color w:val="auto"/>
      </w:rPr>
    </w:lvl>
    <w:lvl w:ilvl="8">
      <w:start w:val="1"/>
      <w:numFmt w:val="bullet"/>
      <w:lvlText w:val=""/>
      <w:lvlJc w:val="left"/>
      <w:pPr>
        <w:ind w:left="2916" w:hanging="360"/>
      </w:pPr>
      <w:rPr>
        <w:rFonts w:ascii="Wingdings" w:hAnsi="Wingdings" w:hint="default"/>
      </w:rPr>
    </w:lvl>
  </w:abstractNum>
  <w:abstractNum w:abstractNumId="10" w15:restartNumberingAfterBreak="0">
    <w:nsid w:val="538553F2"/>
    <w:multiLevelType w:val="hybridMultilevel"/>
    <w:tmpl w:val="B562F1A2"/>
    <w:lvl w:ilvl="0" w:tplc="CE46F984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  <w:color w:val="666666" w:themeColor="text2"/>
        <w:sz w:val="22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FD2DC6"/>
    <w:multiLevelType w:val="multilevel"/>
    <w:tmpl w:val="08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6CF42634"/>
    <w:multiLevelType w:val="multilevel"/>
    <w:tmpl w:val="0807001D"/>
    <w:numStyleLink w:val="LuksAufzhlung"/>
  </w:abstractNum>
  <w:abstractNum w:abstractNumId="13" w15:restartNumberingAfterBreak="0">
    <w:nsid w:val="6F1305F6"/>
    <w:multiLevelType w:val="multilevel"/>
    <w:tmpl w:val="0807001D"/>
    <w:numStyleLink w:val="LuksAufzhlung"/>
  </w:abstractNum>
  <w:abstractNum w:abstractNumId="14" w15:restartNumberingAfterBreak="0">
    <w:nsid w:val="790C1EF5"/>
    <w:multiLevelType w:val="multilevel"/>
    <w:tmpl w:val="EE56F612"/>
    <w:numStyleLink w:val="Aufzhlungsliste"/>
  </w:abstractNum>
  <w:abstractNum w:abstractNumId="15" w15:restartNumberingAfterBreak="0">
    <w:nsid w:val="7C1C0B28"/>
    <w:multiLevelType w:val="multilevel"/>
    <w:tmpl w:val="82C07F4A"/>
    <w:numStyleLink w:val="Aufzhlung"/>
  </w:abstractNum>
  <w:num w:numId="1" w16cid:durableId="504397098">
    <w:abstractNumId w:val="9"/>
  </w:num>
  <w:num w:numId="2" w16cid:durableId="550771455">
    <w:abstractNumId w:val="6"/>
  </w:num>
  <w:num w:numId="3" w16cid:durableId="1923757019">
    <w:abstractNumId w:val="7"/>
  </w:num>
  <w:num w:numId="4" w16cid:durableId="704060288">
    <w:abstractNumId w:val="2"/>
  </w:num>
  <w:num w:numId="5" w16cid:durableId="2016686997">
    <w:abstractNumId w:val="0"/>
  </w:num>
  <w:num w:numId="6" w16cid:durableId="1076364612">
    <w:abstractNumId w:val="3"/>
  </w:num>
  <w:num w:numId="7" w16cid:durableId="1282229650">
    <w:abstractNumId w:val="11"/>
  </w:num>
  <w:num w:numId="8" w16cid:durableId="1868325256">
    <w:abstractNumId w:val="1"/>
  </w:num>
  <w:num w:numId="9" w16cid:durableId="1340042167">
    <w:abstractNumId w:val="13"/>
  </w:num>
  <w:num w:numId="10" w16cid:durableId="585652000">
    <w:abstractNumId w:val="10"/>
  </w:num>
  <w:num w:numId="11" w16cid:durableId="746804711">
    <w:abstractNumId w:val="4"/>
  </w:num>
  <w:num w:numId="12" w16cid:durableId="145163034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68828008">
    <w:abstractNumId w:val="14"/>
  </w:num>
  <w:num w:numId="14" w16cid:durableId="1760054549">
    <w:abstractNumId w:val="8"/>
  </w:num>
  <w:num w:numId="15" w16cid:durableId="932013174">
    <w:abstractNumId w:val="5"/>
  </w:num>
  <w:num w:numId="16" w16cid:durableId="128209527">
    <w:abstractNumId w:val="15"/>
  </w:num>
  <w:num w:numId="17" w16cid:durableId="1718508810">
    <w:abstractNumId w:val="1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activeWritingStyle w:appName="MSWord" w:lang="de-CH" w:vendorID="64" w:dllVersion="6" w:nlCheck="1" w:checkStyle="1"/>
  <w:activeWritingStyle w:appName="MSWord" w:lang="de-DE" w:vendorID="64" w:dllVersion="6" w:nlCheck="1" w:checkStyle="1"/>
  <w:activeWritingStyle w:appName="MSWord" w:lang="de-CH" w:vendorID="64" w:dllVersion="0" w:nlCheck="1" w:checkStyle="0"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ocumentProtection w:edit="forms" w:formatting="1" w:enforcement="0"/>
  <w:defaultTabStop w:val="284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EB5"/>
    <w:rsid w:val="0001787B"/>
    <w:rsid w:val="000270A4"/>
    <w:rsid w:val="00032CDB"/>
    <w:rsid w:val="00041CAB"/>
    <w:rsid w:val="000448AB"/>
    <w:rsid w:val="00046BA4"/>
    <w:rsid w:val="000532F0"/>
    <w:rsid w:val="00053A71"/>
    <w:rsid w:val="00054FAB"/>
    <w:rsid w:val="00056D50"/>
    <w:rsid w:val="00070475"/>
    <w:rsid w:val="0007430B"/>
    <w:rsid w:val="00096013"/>
    <w:rsid w:val="00097B21"/>
    <w:rsid w:val="000B46A9"/>
    <w:rsid w:val="000F6273"/>
    <w:rsid w:val="00100140"/>
    <w:rsid w:val="00111D16"/>
    <w:rsid w:val="00122C6E"/>
    <w:rsid w:val="00130682"/>
    <w:rsid w:val="00133C79"/>
    <w:rsid w:val="001350FE"/>
    <w:rsid w:val="00153837"/>
    <w:rsid w:val="00164A18"/>
    <w:rsid w:val="0017351B"/>
    <w:rsid w:val="00174901"/>
    <w:rsid w:val="00177AF8"/>
    <w:rsid w:val="00177D42"/>
    <w:rsid w:val="001927C5"/>
    <w:rsid w:val="001A37EB"/>
    <w:rsid w:val="001A7AF9"/>
    <w:rsid w:val="001B508E"/>
    <w:rsid w:val="001B7963"/>
    <w:rsid w:val="001C2CBA"/>
    <w:rsid w:val="001C504D"/>
    <w:rsid w:val="001D405A"/>
    <w:rsid w:val="001D4258"/>
    <w:rsid w:val="001F32FE"/>
    <w:rsid w:val="001F4021"/>
    <w:rsid w:val="001F6795"/>
    <w:rsid w:val="002047E2"/>
    <w:rsid w:val="00212161"/>
    <w:rsid w:val="00220104"/>
    <w:rsid w:val="002314FC"/>
    <w:rsid w:val="00252DD0"/>
    <w:rsid w:val="00256CF9"/>
    <w:rsid w:val="00257167"/>
    <w:rsid w:val="00257C2A"/>
    <w:rsid w:val="0026051B"/>
    <w:rsid w:val="00261874"/>
    <w:rsid w:val="00267D60"/>
    <w:rsid w:val="002777A8"/>
    <w:rsid w:val="002B6E46"/>
    <w:rsid w:val="002C39BF"/>
    <w:rsid w:val="002C4C27"/>
    <w:rsid w:val="002D27B7"/>
    <w:rsid w:val="002D35D1"/>
    <w:rsid w:val="002E5F56"/>
    <w:rsid w:val="002F4E8F"/>
    <w:rsid w:val="00307EB5"/>
    <w:rsid w:val="00322A49"/>
    <w:rsid w:val="003273FC"/>
    <w:rsid w:val="00346CB3"/>
    <w:rsid w:val="00353699"/>
    <w:rsid w:val="0036214F"/>
    <w:rsid w:val="0036486D"/>
    <w:rsid w:val="0037263F"/>
    <w:rsid w:val="00394B71"/>
    <w:rsid w:val="003959E9"/>
    <w:rsid w:val="003A0BBA"/>
    <w:rsid w:val="003A64CB"/>
    <w:rsid w:val="003A7127"/>
    <w:rsid w:val="003B39BC"/>
    <w:rsid w:val="003B765D"/>
    <w:rsid w:val="003C5C56"/>
    <w:rsid w:val="003E51A3"/>
    <w:rsid w:val="00400723"/>
    <w:rsid w:val="00400EA5"/>
    <w:rsid w:val="00402E2F"/>
    <w:rsid w:val="00426A0B"/>
    <w:rsid w:val="004271D8"/>
    <w:rsid w:val="00434781"/>
    <w:rsid w:val="00454CFA"/>
    <w:rsid w:val="00465EF9"/>
    <w:rsid w:val="0047759C"/>
    <w:rsid w:val="004809D6"/>
    <w:rsid w:val="00485839"/>
    <w:rsid w:val="0048721A"/>
    <w:rsid w:val="004901EE"/>
    <w:rsid w:val="004917EC"/>
    <w:rsid w:val="00491EE2"/>
    <w:rsid w:val="004B1998"/>
    <w:rsid w:val="004B44B2"/>
    <w:rsid w:val="004C1BDB"/>
    <w:rsid w:val="004D10CE"/>
    <w:rsid w:val="004D34FC"/>
    <w:rsid w:val="004D4BEA"/>
    <w:rsid w:val="004E663B"/>
    <w:rsid w:val="004F134A"/>
    <w:rsid w:val="004F1540"/>
    <w:rsid w:val="004F3C21"/>
    <w:rsid w:val="004F4AC8"/>
    <w:rsid w:val="004F6DC5"/>
    <w:rsid w:val="005018DA"/>
    <w:rsid w:val="00501C9A"/>
    <w:rsid w:val="00503BD3"/>
    <w:rsid w:val="00521267"/>
    <w:rsid w:val="005679BA"/>
    <w:rsid w:val="00587179"/>
    <w:rsid w:val="0059057D"/>
    <w:rsid w:val="00590B35"/>
    <w:rsid w:val="00596644"/>
    <w:rsid w:val="005A3851"/>
    <w:rsid w:val="005C26E1"/>
    <w:rsid w:val="005C70DA"/>
    <w:rsid w:val="005D68EB"/>
    <w:rsid w:val="005E5577"/>
    <w:rsid w:val="005E73EA"/>
    <w:rsid w:val="006072EE"/>
    <w:rsid w:val="006158F1"/>
    <w:rsid w:val="00617FBA"/>
    <w:rsid w:val="0062132A"/>
    <w:rsid w:val="00627495"/>
    <w:rsid w:val="00631DC3"/>
    <w:rsid w:val="00631EA3"/>
    <w:rsid w:val="0063272C"/>
    <w:rsid w:val="006356F9"/>
    <w:rsid w:val="00635B56"/>
    <w:rsid w:val="006374EA"/>
    <w:rsid w:val="00656032"/>
    <w:rsid w:val="00656473"/>
    <w:rsid w:val="00661BBE"/>
    <w:rsid w:val="00680E49"/>
    <w:rsid w:val="006855DB"/>
    <w:rsid w:val="006940C2"/>
    <w:rsid w:val="006970DC"/>
    <w:rsid w:val="006A1B91"/>
    <w:rsid w:val="006A7066"/>
    <w:rsid w:val="006B1488"/>
    <w:rsid w:val="006D31F6"/>
    <w:rsid w:val="006F2593"/>
    <w:rsid w:val="006F3E8D"/>
    <w:rsid w:val="006F77A3"/>
    <w:rsid w:val="00705DF6"/>
    <w:rsid w:val="00706048"/>
    <w:rsid w:val="00710573"/>
    <w:rsid w:val="00712223"/>
    <w:rsid w:val="00714961"/>
    <w:rsid w:val="00715AC8"/>
    <w:rsid w:val="0071604A"/>
    <w:rsid w:val="007162BA"/>
    <w:rsid w:val="0072292B"/>
    <w:rsid w:val="00733BB7"/>
    <w:rsid w:val="00733E80"/>
    <w:rsid w:val="007406E3"/>
    <w:rsid w:val="00740F0E"/>
    <w:rsid w:val="00741025"/>
    <w:rsid w:val="00754503"/>
    <w:rsid w:val="00757E53"/>
    <w:rsid w:val="007638F5"/>
    <w:rsid w:val="0076708F"/>
    <w:rsid w:val="00775464"/>
    <w:rsid w:val="0077548A"/>
    <w:rsid w:val="007862C4"/>
    <w:rsid w:val="00787FD2"/>
    <w:rsid w:val="00791730"/>
    <w:rsid w:val="007A3B03"/>
    <w:rsid w:val="007A5AAB"/>
    <w:rsid w:val="007B3CE6"/>
    <w:rsid w:val="007D3D51"/>
    <w:rsid w:val="007F1A0C"/>
    <w:rsid w:val="008024A6"/>
    <w:rsid w:val="0081054E"/>
    <w:rsid w:val="00810668"/>
    <w:rsid w:val="00814303"/>
    <w:rsid w:val="00816AD6"/>
    <w:rsid w:val="00824049"/>
    <w:rsid w:val="00827C56"/>
    <w:rsid w:val="00834024"/>
    <w:rsid w:val="008445AF"/>
    <w:rsid w:val="00850DEF"/>
    <w:rsid w:val="00857C49"/>
    <w:rsid w:val="008602EF"/>
    <w:rsid w:val="00870DD6"/>
    <w:rsid w:val="00874BE8"/>
    <w:rsid w:val="008806FF"/>
    <w:rsid w:val="00896B49"/>
    <w:rsid w:val="008A5DD8"/>
    <w:rsid w:val="008C668B"/>
    <w:rsid w:val="008C7476"/>
    <w:rsid w:val="008D12CB"/>
    <w:rsid w:val="008D5F65"/>
    <w:rsid w:val="008F2868"/>
    <w:rsid w:val="009037BB"/>
    <w:rsid w:val="00906BFD"/>
    <w:rsid w:val="009073A8"/>
    <w:rsid w:val="00910F01"/>
    <w:rsid w:val="00924013"/>
    <w:rsid w:val="00930852"/>
    <w:rsid w:val="00934F47"/>
    <w:rsid w:val="00940ED6"/>
    <w:rsid w:val="00947B6F"/>
    <w:rsid w:val="0095057C"/>
    <w:rsid w:val="009558F7"/>
    <w:rsid w:val="00962CA8"/>
    <w:rsid w:val="009826F4"/>
    <w:rsid w:val="009833BA"/>
    <w:rsid w:val="009864A9"/>
    <w:rsid w:val="00987226"/>
    <w:rsid w:val="009912EB"/>
    <w:rsid w:val="009A46C8"/>
    <w:rsid w:val="009A7B15"/>
    <w:rsid w:val="009C5807"/>
    <w:rsid w:val="009D5894"/>
    <w:rsid w:val="009E4CD0"/>
    <w:rsid w:val="009F052B"/>
    <w:rsid w:val="00A03F0A"/>
    <w:rsid w:val="00A10DB4"/>
    <w:rsid w:val="00A2060D"/>
    <w:rsid w:val="00A241BD"/>
    <w:rsid w:val="00A24606"/>
    <w:rsid w:val="00A30FA3"/>
    <w:rsid w:val="00A369BA"/>
    <w:rsid w:val="00A41BFA"/>
    <w:rsid w:val="00A422B3"/>
    <w:rsid w:val="00A46D16"/>
    <w:rsid w:val="00A5138D"/>
    <w:rsid w:val="00A528F9"/>
    <w:rsid w:val="00A56B72"/>
    <w:rsid w:val="00A82362"/>
    <w:rsid w:val="00A92BA1"/>
    <w:rsid w:val="00AA0758"/>
    <w:rsid w:val="00AA30E5"/>
    <w:rsid w:val="00AA6538"/>
    <w:rsid w:val="00AB0C12"/>
    <w:rsid w:val="00AB1079"/>
    <w:rsid w:val="00AC16C5"/>
    <w:rsid w:val="00AD042C"/>
    <w:rsid w:val="00AD54E2"/>
    <w:rsid w:val="00AD6395"/>
    <w:rsid w:val="00AD6D18"/>
    <w:rsid w:val="00B11EA2"/>
    <w:rsid w:val="00B1592C"/>
    <w:rsid w:val="00B210A0"/>
    <w:rsid w:val="00B220B5"/>
    <w:rsid w:val="00B35CFA"/>
    <w:rsid w:val="00B42419"/>
    <w:rsid w:val="00B50AC6"/>
    <w:rsid w:val="00B5451C"/>
    <w:rsid w:val="00B57A32"/>
    <w:rsid w:val="00B65A6B"/>
    <w:rsid w:val="00B962B6"/>
    <w:rsid w:val="00BA1384"/>
    <w:rsid w:val="00BD2B21"/>
    <w:rsid w:val="00BD378B"/>
    <w:rsid w:val="00BD463A"/>
    <w:rsid w:val="00BD62CB"/>
    <w:rsid w:val="00C04443"/>
    <w:rsid w:val="00C13DDA"/>
    <w:rsid w:val="00C1479B"/>
    <w:rsid w:val="00C214DD"/>
    <w:rsid w:val="00C22ED3"/>
    <w:rsid w:val="00C26A3E"/>
    <w:rsid w:val="00C51310"/>
    <w:rsid w:val="00C5169A"/>
    <w:rsid w:val="00C54D48"/>
    <w:rsid w:val="00C54D9D"/>
    <w:rsid w:val="00C641FC"/>
    <w:rsid w:val="00C66170"/>
    <w:rsid w:val="00C837DB"/>
    <w:rsid w:val="00C90BF4"/>
    <w:rsid w:val="00CA3487"/>
    <w:rsid w:val="00CA5802"/>
    <w:rsid w:val="00CA6777"/>
    <w:rsid w:val="00CB21DC"/>
    <w:rsid w:val="00CC2501"/>
    <w:rsid w:val="00CC31DA"/>
    <w:rsid w:val="00CC43AB"/>
    <w:rsid w:val="00CD46F1"/>
    <w:rsid w:val="00CF46EC"/>
    <w:rsid w:val="00CF5F1B"/>
    <w:rsid w:val="00D12E33"/>
    <w:rsid w:val="00D22453"/>
    <w:rsid w:val="00D34DD0"/>
    <w:rsid w:val="00D614CF"/>
    <w:rsid w:val="00D6194F"/>
    <w:rsid w:val="00D65D09"/>
    <w:rsid w:val="00D75855"/>
    <w:rsid w:val="00D8143B"/>
    <w:rsid w:val="00D83CC0"/>
    <w:rsid w:val="00D9718D"/>
    <w:rsid w:val="00D971AA"/>
    <w:rsid w:val="00DA1685"/>
    <w:rsid w:val="00DD219D"/>
    <w:rsid w:val="00E07AFC"/>
    <w:rsid w:val="00E16181"/>
    <w:rsid w:val="00E275C5"/>
    <w:rsid w:val="00E32ADD"/>
    <w:rsid w:val="00E57628"/>
    <w:rsid w:val="00E617EB"/>
    <w:rsid w:val="00E62C69"/>
    <w:rsid w:val="00E7243B"/>
    <w:rsid w:val="00E9200F"/>
    <w:rsid w:val="00EA3649"/>
    <w:rsid w:val="00EA7AD2"/>
    <w:rsid w:val="00EB00A5"/>
    <w:rsid w:val="00EB0B4B"/>
    <w:rsid w:val="00EB0B65"/>
    <w:rsid w:val="00EB11A7"/>
    <w:rsid w:val="00EB2AE6"/>
    <w:rsid w:val="00EB2F60"/>
    <w:rsid w:val="00EB6534"/>
    <w:rsid w:val="00EE2AB8"/>
    <w:rsid w:val="00EF3439"/>
    <w:rsid w:val="00F12BA5"/>
    <w:rsid w:val="00F15451"/>
    <w:rsid w:val="00F15B98"/>
    <w:rsid w:val="00F264D1"/>
    <w:rsid w:val="00F27455"/>
    <w:rsid w:val="00F30F8D"/>
    <w:rsid w:val="00F322DC"/>
    <w:rsid w:val="00F46839"/>
    <w:rsid w:val="00F81DFB"/>
    <w:rsid w:val="00F858C2"/>
    <w:rsid w:val="00F90A12"/>
    <w:rsid w:val="00F95EBB"/>
    <w:rsid w:val="00FB0AFC"/>
    <w:rsid w:val="00FB1AA2"/>
    <w:rsid w:val="00FB32BD"/>
    <w:rsid w:val="00FC57EA"/>
    <w:rsid w:val="00FD0E41"/>
    <w:rsid w:val="00FD4C60"/>
    <w:rsid w:val="00FD6F7B"/>
    <w:rsid w:val="00FE33EB"/>
    <w:rsid w:val="00FE404B"/>
    <w:rsid w:val="00FE4CBE"/>
    <w:rsid w:val="00FE50D6"/>
    <w:rsid w:val="00FE54F9"/>
    <w:rsid w:val="00FF5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2"/>
    </o:shapelayout>
  </w:shapeDefaults>
  <w:decimalSymbol w:val="."/>
  <w:listSeparator w:val=";"/>
  <w14:docId w14:val="3FA9081D"/>
  <w15:chartTrackingRefBased/>
  <w15:docId w15:val="{FAF76407-2A63-435F-A2EB-DD4C6654E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sz w:val="22"/>
        <w:szCs w:val="22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2" w:semiHidden="1" w:unhideWhenUsed="1"/>
    <w:lsdException w:name="List 3" w:semiHidden="1" w:unhideWhenUsed="1"/>
    <w:lsdException w:name="List Bullet 2" w:qFormat="1"/>
    <w:lsdException w:name="List Bullet 3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CA6777"/>
  </w:style>
  <w:style w:type="paragraph" w:styleId="berschrift1">
    <w:name w:val="heading 1"/>
    <w:basedOn w:val="Standard"/>
    <w:next w:val="Standard"/>
    <w:autoRedefine/>
    <w:qFormat/>
    <w:rsid w:val="009826F4"/>
    <w:pPr>
      <w:keepNext/>
      <w:numPr>
        <w:numId w:val="6"/>
      </w:numPr>
      <w:tabs>
        <w:tab w:val="left" w:pos="851"/>
      </w:tabs>
      <w:spacing w:before="240" w:after="240"/>
      <w:outlineLvl w:val="0"/>
    </w:pPr>
    <w:rPr>
      <w:rFonts w:asciiTheme="majorHAnsi" w:hAnsiTheme="majorHAnsi"/>
      <w:b/>
      <w:color w:val="666666" w:themeColor="text2"/>
      <w:kern w:val="28"/>
      <w:sz w:val="36"/>
    </w:rPr>
  </w:style>
  <w:style w:type="paragraph" w:styleId="berschrift2">
    <w:name w:val="heading 2"/>
    <w:basedOn w:val="berschrift1"/>
    <w:next w:val="Standard"/>
    <w:autoRedefine/>
    <w:qFormat/>
    <w:rsid w:val="009826F4"/>
    <w:pPr>
      <w:numPr>
        <w:ilvl w:val="1"/>
      </w:numPr>
      <w:spacing w:before="200" w:after="0"/>
      <w:outlineLvl w:val="1"/>
    </w:pPr>
    <w:rPr>
      <w:sz w:val="32"/>
    </w:rPr>
  </w:style>
  <w:style w:type="paragraph" w:styleId="berschrift3">
    <w:name w:val="heading 3"/>
    <w:basedOn w:val="berschrift2"/>
    <w:next w:val="Standard"/>
    <w:autoRedefine/>
    <w:qFormat/>
    <w:rsid w:val="009826F4"/>
    <w:pPr>
      <w:numPr>
        <w:ilvl w:val="2"/>
      </w:numPr>
      <w:outlineLvl w:val="2"/>
    </w:pPr>
    <w:rPr>
      <w:sz w:val="26"/>
    </w:rPr>
  </w:style>
  <w:style w:type="paragraph" w:styleId="berschrift4">
    <w:name w:val="heading 4"/>
    <w:basedOn w:val="berschrift3"/>
    <w:next w:val="Standard"/>
    <w:autoRedefine/>
    <w:qFormat/>
    <w:rsid w:val="006A1B91"/>
    <w:pPr>
      <w:numPr>
        <w:ilvl w:val="3"/>
      </w:numPr>
      <w:outlineLvl w:val="3"/>
    </w:pPr>
    <w:rPr>
      <w:sz w:val="22"/>
    </w:rPr>
  </w:style>
  <w:style w:type="paragraph" w:styleId="berschrift5">
    <w:name w:val="heading 5"/>
    <w:basedOn w:val="berschrift4"/>
    <w:next w:val="Absatzabstand"/>
    <w:autoRedefine/>
    <w:unhideWhenUsed/>
    <w:rsid w:val="00CA6777"/>
    <w:pPr>
      <w:numPr>
        <w:ilvl w:val="4"/>
      </w:numPr>
      <w:spacing w:before="240" w:after="60"/>
      <w:outlineLvl w:val="4"/>
    </w:pPr>
  </w:style>
  <w:style w:type="paragraph" w:styleId="berschrift6">
    <w:name w:val="heading 6"/>
    <w:basedOn w:val="berschrift5"/>
    <w:next w:val="Absatzabstand"/>
    <w:autoRedefine/>
    <w:unhideWhenUsed/>
    <w:rsid w:val="00CA6777"/>
    <w:pPr>
      <w:numPr>
        <w:ilvl w:val="5"/>
      </w:numPr>
      <w:tabs>
        <w:tab w:val="clear" w:pos="1152"/>
      </w:tabs>
      <w:outlineLvl w:val="5"/>
    </w:pPr>
  </w:style>
  <w:style w:type="paragraph" w:styleId="berschrift7">
    <w:name w:val="heading 7"/>
    <w:basedOn w:val="berschrift6"/>
    <w:next w:val="Absatzabstand"/>
    <w:autoRedefine/>
    <w:unhideWhenUsed/>
    <w:rsid w:val="00CA6777"/>
    <w:pPr>
      <w:numPr>
        <w:ilvl w:val="6"/>
      </w:numPr>
      <w:tabs>
        <w:tab w:val="left" w:pos="1701"/>
      </w:tabs>
      <w:outlineLvl w:val="6"/>
    </w:pPr>
  </w:style>
  <w:style w:type="paragraph" w:styleId="berschrift8">
    <w:name w:val="heading 8"/>
    <w:basedOn w:val="berschrift7"/>
    <w:next w:val="Absatzabstand"/>
    <w:autoRedefine/>
    <w:unhideWhenUsed/>
    <w:rsid w:val="00CA6777"/>
    <w:pPr>
      <w:numPr>
        <w:ilvl w:val="7"/>
      </w:numPr>
      <w:outlineLvl w:val="7"/>
    </w:pPr>
  </w:style>
  <w:style w:type="paragraph" w:styleId="berschrift9">
    <w:name w:val="heading 9"/>
    <w:basedOn w:val="Verzeichnis8"/>
    <w:next w:val="Absatzabstand"/>
    <w:autoRedefine/>
    <w:unhideWhenUsed/>
    <w:rsid w:val="00CA6777"/>
    <w:pPr>
      <w:numPr>
        <w:ilvl w:val="8"/>
        <w:numId w:val="6"/>
      </w:numPr>
      <w:spacing w:before="240" w:after="60"/>
      <w:outlineLvl w:val="8"/>
    </w:pPr>
    <w:rPr>
      <w:rFonts w:asciiTheme="majorHAnsi" w:hAnsiTheme="majorHAnsi"/>
      <w:b/>
      <w:color w:val="666666" w:themeColor="text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Verzeichnis1">
    <w:name w:val="toc 1"/>
    <w:basedOn w:val="Standard"/>
    <w:next w:val="Standard"/>
    <w:autoRedefine/>
    <w:uiPriority w:val="39"/>
    <w:rsid w:val="00A30FA3"/>
    <w:pPr>
      <w:tabs>
        <w:tab w:val="left" w:pos="567"/>
        <w:tab w:val="left" w:pos="851"/>
        <w:tab w:val="right" w:leader="dot" w:pos="9639"/>
      </w:tabs>
      <w:spacing w:before="200"/>
      <w:ind w:left="567" w:hanging="567"/>
    </w:pPr>
    <w:rPr>
      <w:b/>
      <w:noProof/>
      <w:color w:val="666666" w:themeColor="text2"/>
      <w:sz w:val="28"/>
    </w:rPr>
  </w:style>
  <w:style w:type="paragraph" w:styleId="Verzeichnis2">
    <w:name w:val="toc 2"/>
    <w:basedOn w:val="Standard"/>
    <w:next w:val="Standard"/>
    <w:link w:val="Verzeichnis2Zchn"/>
    <w:autoRedefine/>
    <w:uiPriority w:val="39"/>
    <w:rsid w:val="00A30FA3"/>
    <w:pPr>
      <w:tabs>
        <w:tab w:val="left" w:pos="567"/>
        <w:tab w:val="left" w:pos="851"/>
        <w:tab w:val="right" w:leader="dot" w:pos="9639"/>
      </w:tabs>
      <w:ind w:left="567" w:hanging="567"/>
    </w:pPr>
  </w:style>
  <w:style w:type="paragraph" w:styleId="Verzeichnis3">
    <w:name w:val="toc 3"/>
    <w:basedOn w:val="Standard"/>
    <w:next w:val="Standard"/>
    <w:link w:val="Verzeichnis3Zchn"/>
    <w:autoRedefine/>
    <w:uiPriority w:val="39"/>
    <w:rsid w:val="00A30FA3"/>
    <w:pPr>
      <w:tabs>
        <w:tab w:val="left" w:pos="851"/>
        <w:tab w:val="right" w:leader="dot" w:pos="9639"/>
      </w:tabs>
      <w:ind w:left="851" w:hanging="851"/>
    </w:pPr>
    <w:rPr>
      <w:noProof/>
    </w:rPr>
  </w:style>
  <w:style w:type="paragraph" w:styleId="Verzeichnis4">
    <w:name w:val="toc 4"/>
    <w:basedOn w:val="Standard"/>
    <w:next w:val="Standard"/>
    <w:link w:val="Verzeichnis4Zchn"/>
    <w:autoRedefine/>
    <w:uiPriority w:val="39"/>
    <w:rsid w:val="00A30FA3"/>
    <w:pPr>
      <w:tabs>
        <w:tab w:val="left" w:pos="851"/>
        <w:tab w:val="right" w:leader="dot" w:pos="9639"/>
      </w:tabs>
      <w:ind w:left="851" w:hanging="851"/>
    </w:pPr>
  </w:style>
  <w:style w:type="paragraph" w:styleId="Verzeichnis5">
    <w:name w:val="toc 5"/>
    <w:basedOn w:val="Standard"/>
    <w:next w:val="Standard"/>
    <w:autoRedefine/>
    <w:semiHidden/>
    <w:rsid w:val="00CA6777"/>
    <w:pPr>
      <w:tabs>
        <w:tab w:val="left" w:pos="1134"/>
        <w:tab w:val="right" w:leader="dot" w:pos="9639"/>
      </w:tabs>
      <w:ind w:left="1134" w:hanging="1134"/>
    </w:pPr>
  </w:style>
  <w:style w:type="paragraph" w:styleId="Verzeichnis6">
    <w:name w:val="toc 6"/>
    <w:basedOn w:val="Standard"/>
    <w:next w:val="Standard"/>
    <w:autoRedefine/>
    <w:semiHidden/>
    <w:rsid w:val="00CA6777"/>
    <w:pPr>
      <w:tabs>
        <w:tab w:val="left" w:pos="1134"/>
        <w:tab w:val="right" w:leader="dot" w:pos="9639"/>
      </w:tabs>
      <w:ind w:left="1134" w:hanging="1134"/>
    </w:pPr>
  </w:style>
  <w:style w:type="paragraph" w:styleId="Verzeichnis7">
    <w:name w:val="toc 7"/>
    <w:basedOn w:val="Standard"/>
    <w:next w:val="Standard"/>
    <w:autoRedefine/>
    <w:semiHidden/>
    <w:rsid w:val="00CA6777"/>
    <w:pPr>
      <w:tabs>
        <w:tab w:val="left" w:pos="1701"/>
        <w:tab w:val="right" w:leader="dot" w:pos="9639"/>
      </w:tabs>
      <w:ind w:left="1701" w:hanging="1701"/>
    </w:pPr>
    <w:rPr>
      <w:noProof/>
    </w:rPr>
  </w:style>
  <w:style w:type="paragraph" w:styleId="Verzeichnis9">
    <w:name w:val="toc 9"/>
    <w:basedOn w:val="Standard"/>
    <w:next w:val="Standard"/>
    <w:autoRedefine/>
    <w:semiHidden/>
    <w:rsid w:val="00CA6777"/>
    <w:pPr>
      <w:tabs>
        <w:tab w:val="left" w:pos="1701"/>
        <w:tab w:val="right" w:leader="dot" w:pos="9639"/>
      </w:tabs>
      <w:ind w:left="1701" w:hanging="1701"/>
    </w:pPr>
    <w:rPr>
      <w:noProof/>
    </w:rPr>
  </w:style>
  <w:style w:type="paragraph" w:styleId="Verzeichnis8">
    <w:name w:val="toc 8"/>
    <w:basedOn w:val="Standard"/>
    <w:next w:val="Standard"/>
    <w:autoRedefine/>
    <w:semiHidden/>
    <w:rsid w:val="00CA6777"/>
    <w:pPr>
      <w:tabs>
        <w:tab w:val="left" w:pos="1701"/>
        <w:tab w:val="right" w:leader="dot" w:pos="9639"/>
      </w:tabs>
      <w:ind w:left="1701" w:hanging="1701"/>
    </w:pPr>
    <w:rPr>
      <w:noProof/>
    </w:rPr>
  </w:style>
  <w:style w:type="paragraph" w:styleId="Kopfzeile">
    <w:name w:val="header"/>
    <w:basedOn w:val="Standard"/>
    <w:rsid w:val="004C1BDB"/>
    <w:pPr>
      <w:tabs>
        <w:tab w:val="center" w:pos="4820"/>
        <w:tab w:val="right" w:pos="9639"/>
      </w:tabs>
    </w:pPr>
  </w:style>
  <w:style w:type="paragraph" w:styleId="Fuzeile">
    <w:name w:val="footer"/>
    <w:basedOn w:val="Kopfzeile"/>
    <w:link w:val="FuzeileZchn"/>
    <w:rsid w:val="00CA6777"/>
    <w:rPr>
      <w:sz w:val="14"/>
    </w:rPr>
  </w:style>
  <w:style w:type="paragraph" w:styleId="StandardWeb">
    <w:name w:val="Normal (Web)"/>
    <w:basedOn w:val="Standard"/>
    <w:semiHidden/>
    <w:rsid w:val="00CA6777"/>
    <w:rPr>
      <w:szCs w:val="24"/>
    </w:rPr>
  </w:style>
  <w:style w:type="paragraph" w:styleId="Listennummer">
    <w:name w:val="List Number"/>
    <w:basedOn w:val="Standard"/>
    <w:autoRedefine/>
    <w:rsid w:val="00CA6777"/>
    <w:pPr>
      <w:numPr>
        <w:numId w:val="5"/>
      </w:numPr>
      <w:tabs>
        <w:tab w:val="clear" w:pos="360"/>
        <w:tab w:val="left" w:pos="567"/>
      </w:tabs>
    </w:pPr>
  </w:style>
  <w:style w:type="character" w:styleId="Hyperlink">
    <w:name w:val="Hyperlink"/>
    <w:basedOn w:val="Absatz-Standardschriftart"/>
    <w:uiPriority w:val="99"/>
    <w:rsid w:val="00CA6777"/>
    <w:rPr>
      <w:rFonts w:asciiTheme="minorHAnsi" w:hAnsiTheme="minorHAnsi"/>
      <w:color w:val="666666" w:themeColor="text2"/>
      <w:sz w:val="22"/>
      <w:u w:val="single"/>
    </w:rPr>
  </w:style>
  <w:style w:type="paragraph" w:styleId="Titel">
    <w:name w:val="Title"/>
    <w:basedOn w:val="Standard"/>
    <w:next w:val="Standard"/>
    <w:link w:val="TitelZchn"/>
    <w:qFormat/>
    <w:rsid w:val="009826F4"/>
    <w:pPr>
      <w:contextualSpacing/>
      <w:outlineLvl w:val="0"/>
    </w:pPr>
    <w:rPr>
      <w:rFonts w:asciiTheme="majorHAnsi" w:eastAsiaTheme="majorEastAsia" w:hAnsiTheme="majorHAnsi" w:cstheme="majorBidi"/>
      <w:b/>
      <w:bCs/>
      <w:color w:val="666666" w:themeColor="text2"/>
      <w:kern w:val="28"/>
      <w:sz w:val="44"/>
      <w:szCs w:val="32"/>
    </w:rPr>
  </w:style>
  <w:style w:type="character" w:customStyle="1" w:styleId="TitelZchn">
    <w:name w:val="Titel Zchn"/>
    <w:basedOn w:val="Absatz-Standardschriftart"/>
    <w:link w:val="Titel"/>
    <w:rsid w:val="009826F4"/>
    <w:rPr>
      <w:rFonts w:asciiTheme="majorHAnsi" w:eastAsiaTheme="majorEastAsia" w:hAnsiTheme="majorHAnsi" w:cstheme="majorBidi"/>
      <w:b/>
      <w:bCs/>
      <w:color w:val="666666" w:themeColor="text2"/>
      <w:kern w:val="28"/>
      <w:sz w:val="44"/>
      <w:szCs w:val="32"/>
    </w:rPr>
  </w:style>
  <w:style w:type="character" w:styleId="Platzhaltertext">
    <w:name w:val="Placeholder Text"/>
    <w:basedOn w:val="Absatz-Standardschriftart"/>
    <w:uiPriority w:val="99"/>
    <w:semiHidden/>
    <w:rsid w:val="00CA6777"/>
    <w:rPr>
      <w:color w:val="808080"/>
    </w:rPr>
  </w:style>
  <w:style w:type="paragraph" w:customStyle="1" w:styleId="Absatzabstand">
    <w:name w:val="Absatzabstand"/>
    <w:basedOn w:val="Standard"/>
    <w:link w:val="AbsatzabstandZchn"/>
    <w:qFormat/>
    <w:rsid w:val="00CA6777"/>
    <w:pPr>
      <w:spacing w:after="240"/>
    </w:pPr>
  </w:style>
  <w:style w:type="paragraph" w:customStyle="1" w:styleId="Absenderzeile">
    <w:name w:val="Absenderzeile"/>
    <w:basedOn w:val="Kopfzeile"/>
    <w:qFormat/>
    <w:rsid w:val="00CA6777"/>
    <w:rPr>
      <w:sz w:val="12"/>
    </w:rPr>
  </w:style>
  <w:style w:type="character" w:customStyle="1" w:styleId="AbsatzabstandZchn">
    <w:name w:val="Absatzabstand Zchn"/>
    <w:basedOn w:val="Absatz-Standardschriftart"/>
    <w:link w:val="Absatzabstand"/>
    <w:rsid w:val="00CA6777"/>
  </w:style>
  <w:style w:type="paragraph" w:customStyle="1" w:styleId="Eingerckt">
    <w:name w:val="Eingerückt"/>
    <w:basedOn w:val="Absatzabstand"/>
    <w:semiHidden/>
    <w:rsid w:val="00CA6777"/>
    <w:pPr>
      <w:ind w:left="851"/>
    </w:pPr>
  </w:style>
  <w:style w:type="paragraph" w:styleId="Aufzhlungszeichen">
    <w:name w:val="List Bullet"/>
    <w:basedOn w:val="Standard"/>
    <w:qFormat/>
    <w:rsid w:val="00CA6777"/>
    <w:pPr>
      <w:numPr>
        <w:numId w:val="11"/>
      </w:numPr>
      <w:tabs>
        <w:tab w:val="left" w:pos="567"/>
      </w:tabs>
    </w:pPr>
  </w:style>
  <w:style w:type="paragraph" w:styleId="Aufzhlungszeichen2">
    <w:name w:val="List Bullet 2"/>
    <w:basedOn w:val="Aufzhlungszeichen"/>
    <w:qFormat/>
    <w:rsid w:val="00CA6777"/>
    <w:pPr>
      <w:numPr>
        <w:ilvl w:val="1"/>
      </w:numPr>
      <w:contextualSpacing/>
    </w:pPr>
  </w:style>
  <w:style w:type="table" w:styleId="Tabellenraster">
    <w:name w:val="Table Grid"/>
    <w:aliases w:val="Tabellenraster LUKS"/>
    <w:basedOn w:val="NormaleTabelle"/>
    <w:uiPriority w:val="59"/>
    <w:rsid w:val="00CA6777"/>
    <w:tblPr>
      <w:tblBorders>
        <w:top w:val="single" w:sz="4" w:space="0" w:color="C1C1C1" w:themeColor="text2" w:themeTint="66"/>
        <w:left w:val="single" w:sz="4" w:space="0" w:color="C1C1C1" w:themeColor="text2" w:themeTint="66"/>
        <w:bottom w:val="single" w:sz="4" w:space="0" w:color="C1C1C1" w:themeColor="text2" w:themeTint="66"/>
        <w:right w:val="single" w:sz="4" w:space="0" w:color="C1C1C1" w:themeColor="text2" w:themeTint="66"/>
        <w:insideH w:val="single" w:sz="4" w:space="0" w:color="C1C1C1" w:themeColor="text2" w:themeTint="66"/>
        <w:insideV w:val="single" w:sz="4" w:space="0" w:color="C1C1C1" w:themeColor="text2" w:themeTint="66"/>
      </w:tblBorders>
      <w:tblCellMar>
        <w:top w:w="28" w:type="dxa"/>
        <w:bottom w:w="28" w:type="dxa"/>
      </w:tblCellMar>
    </w:tblPr>
    <w:tblStylePr w:type="firstRow">
      <w:pPr>
        <w:keepNext/>
        <w:wordWrap/>
      </w:pPr>
      <w:rPr>
        <w:b/>
        <w:color w:val="FFFFFF" w:themeColor="background1"/>
      </w:rPr>
      <w:tblPr/>
      <w:tcPr>
        <w:shd w:val="clear" w:color="auto" w:fill="2A71B8" w:themeFill="accent1"/>
      </w:tcPr>
    </w:tblStylePr>
  </w:style>
  <w:style w:type="paragraph" w:styleId="Inhaltsverzeichnisberschrift">
    <w:name w:val="TOC Heading"/>
    <w:basedOn w:val="berschrift1"/>
    <w:next w:val="Standard"/>
    <w:uiPriority w:val="39"/>
    <w:semiHidden/>
    <w:qFormat/>
    <w:rsid w:val="00CA6777"/>
    <w:pPr>
      <w:keepLines/>
      <w:numPr>
        <w:numId w:val="0"/>
      </w:numPr>
      <w:spacing w:after="0" w:line="259" w:lineRule="auto"/>
      <w:outlineLvl w:val="9"/>
    </w:pPr>
    <w:rPr>
      <w:rFonts w:eastAsiaTheme="majorEastAsia" w:cstheme="majorBidi"/>
      <w:b w:val="0"/>
      <w:color w:val="1F5489" w:themeColor="accent1" w:themeShade="BF"/>
      <w:kern w:val="0"/>
      <w:sz w:val="32"/>
      <w:szCs w:val="32"/>
    </w:rPr>
  </w:style>
  <w:style w:type="paragraph" w:styleId="Listenabsatz">
    <w:name w:val="List Paragraph"/>
    <w:basedOn w:val="Standard"/>
    <w:uiPriority w:val="34"/>
    <w:rsid w:val="00CA6777"/>
    <w:pPr>
      <w:numPr>
        <w:numId w:val="4"/>
      </w:numPr>
      <w:contextualSpacing/>
    </w:pPr>
    <w:rPr>
      <w:rFonts w:eastAsiaTheme="minorHAnsi" w:cstheme="minorBidi"/>
      <w:szCs w:val="20"/>
      <w:lang w:eastAsia="en-US"/>
    </w:rPr>
  </w:style>
  <w:style w:type="paragraph" w:customStyle="1" w:styleId="Absendeadresse">
    <w:name w:val="Absendeadresse"/>
    <w:basedOn w:val="Standard"/>
    <w:link w:val="AbsendeadresseZchn"/>
    <w:rsid w:val="00CA6777"/>
    <w:rPr>
      <w:rFonts w:ascii="Arial Narrow" w:eastAsiaTheme="minorHAnsi" w:hAnsi="Arial Narrow" w:cstheme="minorBidi"/>
      <w:sz w:val="14"/>
      <w:szCs w:val="20"/>
      <w:lang w:eastAsia="en-US"/>
    </w:rPr>
  </w:style>
  <w:style w:type="character" w:customStyle="1" w:styleId="AbsendeadresseZchn">
    <w:name w:val="Absendeadresse Zchn"/>
    <w:basedOn w:val="Absatz-Standardschriftart"/>
    <w:link w:val="Absendeadresse"/>
    <w:rsid w:val="00CA6777"/>
    <w:rPr>
      <w:rFonts w:ascii="Arial Narrow" w:eastAsiaTheme="minorHAnsi" w:hAnsi="Arial Narrow" w:cstheme="minorBidi"/>
      <w:sz w:val="14"/>
      <w:szCs w:val="20"/>
      <w:lang w:eastAsia="en-US"/>
    </w:rPr>
  </w:style>
  <w:style w:type="paragraph" w:styleId="Untertitel">
    <w:name w:val="Subtitle"/>
    <w:basedOn w:val="Standard"/>
    <w:next w:val="Standard"/>
    <w:link w:val="UntertitelZchn"/>
    <w:qFormat/>
    <w:rsid w:val="00CA6777"/>
    <w:pPr>
      <w:numPr>
        <w:ilvl w:val="1"/>
      </w:numPr>
    </w:pPr>
    <w:rPr>
      <w:rFonts w:eastAsiaTheme="minorEastAsia" w:cstheme="minorBidi"/>
      <w:sz w:val="28"/>
    </w:rPr>
  </w:style>
  <w:style w:type="character" w:customStyle="1" w:styleId="UntertitelZchn">
    <w:name w:val="Untertitel Zchn"/>
    <w:basedOn w:val="Absatz-Standardschriftart"/>
    <w:link w:val="Untertitel"/>
    <w:rsid w:val="00CA6777"/>
    <w:rPr>
      <w:rFonts w:eastAsiaTheme="minorEastAsia" w:cstheme="minorBidi"/>
      <w:sz w:val="28"/>
    </w:rPr>
  </w:style>
  <w:style w:type="character" w:customStyle="1" w:styleId="FuzeileZchn">
    <w:name w:val="Fußzeile Zchn"/>
    <w:basedOn w:val="Absatz-Standardschriftart"/>
    <w:link w:val="Fuzeile"/>
    <w:rsid w:val="00CA6777"/>
    <w:rPr>
      <w:sz w:val="14"/>
    </w:rPr>
  </w:style>
  <w:style w:type="character" w:styleId="Seitenzahl">
    <w:name w:val="page number"/>
    <w:basedOn w:val="Absatz-Standardschriftart"/>
    <w:semiHidden/>
    <w:rsid w:val="00CA6777"/>
  </w:style>
  <w:style w:type="character" w:styleId="Kommentarzeichen">
    <w:name w:val="annotation reference"/>
    <w:basedOn w:val="Absatz-Standardschriftart"/>
    <w:semiHidden/>
    <w:unhideWhenUsed/>
    <w:rsid w:val="00CA6777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CA6777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CA6777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CA677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CA6777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CA6777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CA6777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0448AB"/>
  </w:style>
  <w:style w:type="paragraph" w:styleId="Funotentext">
    <w:name w:val="footnote text"/>
    <w:basedOn w:val="Standard"/>
    <w:link w:val="FunotentextZchn"/>
    <w:unhideWhenUsed/>
    <w:rsid w:val="00CA6777"/>
    <w:pPr>
      <w:ind w:left="142" w:hanging="142"/>
    </w:pPr>
    <w:rPr>
      <w:szCs w:val="20"/>
    </w:rPr>
  </w:style>
  <w:style w:type="character" w:customStyle="1" w:styleId="FunotentextZchn">
    <w:name w:val="Fußnotentext Zchn"/>
    <w:basedOn w:val="Absatz-Standardschriftart"/>
    <w:link w:val="Funotentext"/>
    <w:rsid w:val="00CA6777"/>
    <w:rPr>
      <w:szCs w:val="20"/>
    </w:rPr>
  </w:style>
  <w:style w:type="character" w:styleId="Funotenzeichen">
    <w:name w:val="footnote reference"/>
    <w:basedOn w:val="Absatz-Standardschriftart"/>
    <w:semiHidden/>
    <w:unhideWhenUsed/>
    <w:rsid w:val="00CA6777"/>
    <w:rPr>
      <w:vertAlign w:val="superscript"/>
    </w:rPr>
  </w:style>
  <w:style w:type="table" w:customStyle="1" w:styleId="TabellemithellemGitternetz1">
    <w:name w:val="Tabelle mit hellem Gitternetz1"/>
    <w:basedOn w:val="NormaleTabelle"/>
    <w:uiPriority w:val="40"/>
    <w:rsid w:val="00CA6777"/>
    <w:tblPr>
      <w:tblBorders>
        <w:top w:val="single" w:sz="2" w:space="0" w:color="BFBFBF" w:themeColor="background1" w:themeShade="BF"/>
        <w:left w:val="single" w:sz="2" w:space="0" w:color="BFBFBF" w:themeColor="background1" w:themeShade="BF"/>
        <w:bottom w:val="single" w:sz="2" w:space="0" w:color="BFBFBF" w:themeColor="background1" w:themeShade="BF"/>
        <w:right w:val="single" w:sz="2" w:space="0" w:color="BFBFBF" w:themeColor="background1" w:themeShade="BF"/>
        <w:insideH w:val="single" w:sz="2" w:space="0" w:color="BFBFBF" w:themeColor="background1" w:themeShade="BF"/>
        <w:insideV w:val="single" w:sz="2" w:space="0" w:color="BFBFBF" w:themeColor="background1" w:themeShade="BF"/>
      </w:tblBorders>
      <w:tblCellMar>
        <w:top w:w="28" w:type="dxa"/>
        <w:bottom w:w="28" w:type="dxa"/>
      </w:tblCellMar>
    </w:tblPr>
  </w:style>
  <w:style w:type="paragraph" w:customStyle="1" w:styleId="TitelDeckblatt">
    <w:name w:val="Titel Deckblatt"/>
    <w:basedOn w:val="Titel"/>
    <w:next w:val="Standard"/>
    <w:link w:val="TitelDeckblattZchn"/>
    <w:qFormat/>
    <w:rsid w:val="00CA6777"/>
    <w:rPr>
      <w:sz w:val="66"/>
    </w:rPr>
  </w:style>
  <w:style w:type="character" w:customStyle="1" w:styleId="TitelDeckblattZchn">
    <w:name w:val="Titel Deckblatt Zchn"/>
    <w:basedOn w:val="TitelZchn"/>
    <w:link w:val="TitelDeckblatt"/>
    <w:rsid w:val="00CA6777"/>
    <w:rPr>
      <w:rFonts w:asciiTheme="majorHAnsi" w:eastAsiaTheme="majorEastAsia" w:hAnsiTheme="majorHAnsi" w:cstheme="majorBidi"/>
      <w:b/>
      <w:bCs/>
      <w:color w:val="666666" w:themeColor="text2"/>
      <w:kern w:val="28"/>
      <w:sz w:val="66"/>
      <w:szCs w:val="32"/>
    </w:rPr>
  </w:style>
  <w:style w:type="paragraph" w:customStyle="1" w:styleId="Verzeichnisberschrift">
    <w:name w:val="Verzeichnis Überschrift"/>
    <w:basedOn w:val="Verzeichnis2"/>
    <w:link w:val="VerzeichnisberschriftZchn"/>
    <w:qFormat/>
    <w:rsid w:val="00CA6777"/>
    <w:rPr>
      <w:b/>
      <w:noProof/>
      <w:color w:val="666666" w:themeColor="text2"/>
      <w:sz w:val="44"/>
    </w:rPr>
  </w:style>
  <w:style w:type="paragraph" w:styleId="Aufzhlungszeichen3">
    <w:name w:val="List Bullet 3"/>
    <w:basedOn w:val="Aufzhlungszeichen2"/>
    <w:unhideWhenUsed/>
    <w:qFormat/>
    <w:rsid w:val="00CA6777"/>
    <w:pPr>
      <w:numPr>
        <w:ilvl w:val="2"/>
      </w:numPr>
    </w:pPr>
  </w:style>
  <w:style w:type="character" w:customStyle="1" w:styleId="Verzeichnis2Zchn">
    <w:name w:val="Verzeichnis 2 Zchn"/>
    <w:basedOn w:val="Absatz-Standardschriftart"/>
    <w:link w:val="Verzeichnis2"/>
    <w:uiPriority w:val="39"/>
    <w:rsid w:val="00A30FA3"/>
  </w:style>
  <w:style w:type="character" w:customStyle="1" w:styleId="VerzeichnisberschriftZchn">
    <w:name w:val="Verzeichnis Überschrift Zchn"/>
    <w:basedOn w:val="Verzeichnis2Zchn"/>
    <w:link w:val="Verzeichnisberschrift"/>
    <w:rsid w:val="00CA6777"/>
    <w:rPr>
      <w:b/>
      <w:noProof/>
      <w:color w:val="666666" w:themeColor="text2"/>
      <w:sz w:val="44"/>
    </w:rPr>
  </w:style>
  <w:style w:type="numbering" w:customStyle="1" w:styleId="Aufzhlung">
    <w:name w:val="Aufzählung"/>
    <w:uiPriority w:val="99"/>
    <w:rsid w:val="00CA6777"/>
    <w:pPr>
      <w:numPr>
        <w:numId w:val="2"/>
      </w:numPr>
    </w:pPr>
  </w:style>
  <w:style w:type="numbering" w:customStyle="1" w:styleId="Aufzhlungsliste">
    <w:name w:val="Aufzählungsliste"/>
    <w:basedOn w:val="KeineListe"/>
    <w:uiPriority w:val="99"/>
    <w:rsid w:val="004809D6"/>
    <w:pPr>
      <w:numPr>
        <w:numId w:val="1"/>
      </w:numPr>
    </w:pPr>
  </w:style>
  <w:style w:type="paragraph" w:styleId="Aufzhlungszeichen4">
    <w:name w:val="List Bullet 4"/>
    <w:basedOn w:val="Standard"/>
    <w:rsid w:val="00CA6777"/>
    <w:pPr>
      <w:numPr>
        <w:ilvl w:val="3"/>
        <w:numId w:val="11"/>
      </w:numPr>
      <w:contextualSpacing/>
    </w:pPr>
  </w:style>
  <w:style w:type="paragraph" w:styleId="Aufzhlungszeichen5">
    <w:name w:val="List Bullet 5"/>
    <w:basedOn w:val="Standard"/>
    <w:rsid w:val="00CA6777"/>
    <w:pPr>
      <w:numPr>
        <w:ilvl w:val="4"/>
        <w:numId w:val="11"/>
      </w:numPr>
      <w:contextualSpacing/>
    </w:pPr>
  </w:style>
  <w:style w:type="paragraph" w:styleId="Liste">
    <w:name w:val="List"/>
    <w:basedOn w:val="Standard"/>
    <w:semiHidden/>
    <w:unhideWhenUsed/>
    <w:rsid w:val="00CA6777"/>
    <w:pPr>
      <w:ind w:left="283" w:hanging="283"/>
      <w:contextualSpacing/>
    </w:pPr>
  </w:style>
  <w:style w:type="table" w:customStyle="1" w:styleId="TabelleohneGitternetzlinienStandard">
    <w:name w:val="Tabelle ohne Gitternetzlinien (Standard)"/>
    <w:basedOn w:val="NormaleTabelle"/>
    <w:uiPriority w:val="99"/>
    <w:rsid w:val="00CA6777"/>
    <w:tblPr/>
  </w:style>
  <w:style w:type="paragraph" w:customStyle="1" w:styleId="Aufzhlungszeichen6">
    <w:name w:val="Aufzählungszeichen 6"/>
    <w:basedOn w:val="Standard"/>
    <w:rsid w:val="00CA6777"/>
    <w:pPr>
      <w:numPr>
        <w:ilvl w:val="5"/>
        <w:numId w:val="11"/>
      </w:numPr>
    </w:pPr>
  </w:style>
  <w:style w:type="paragraph" w:customStyle="1" w:styleId="Aufzhlungszeichen7">
    <w:name w:val="Aufzählungszeichen 7"/>
    <w:basedOn w:val="Standard"/>
    <w:rsid w:val="00CA6777"/>
    <w:pPr>
      <w:numPr>
        <w:ilvl w:val="6"/>
        <w:numId w:val="11"/>
      </w:numPr>
    </w:pPr>
  </w:style>
  <w:style w:type="paragraph" w:customStyle="1" w:styleId="Aufzhlungszeichen8">
    <w:name w:val="Aufzählungszeichen 8"/>
    <w:basedOn w:val="Standard"/>
    <w:rsid w:val="00CA6777"/>
    <w:pPr>
      <w:numPr>
        <w:ilvl w:val="7"/>
        <w:numId w:val="11"/>
      </w:numPr>
    </w:pPr>
  </w:style>
  <w:style w:type="paragraph" w:customStyle="1" w:styleId="Aufzhlungszeichen9">
    <w:name w:val="Aufzählungszeichen 9"/>
    <w:basedOn w:val="Standard"/>
    <w:rsid w:val="00CA6777"/>
    <w:pPr>
      <w:numPr>
        <w:ilvl w:val="8"/>
        <w:numId w:val="11"/>
      </w:numPr>
    </w:pPr>
  </w:style>
  <w:style w:type="character" w:customStyle="1" w:styleId="Verzeichnis4Zchn">
    <w:name w:val="Verzeichnis 4 Zchn"/>
    <w:basedOn w:val="Absatz-Standardschriftart"/>
    <w:link w:val="Verzeichnis4"/>
    <w:uiPriority w:val="39"/>
    <w:rsid w:val="00A30FA3"/>
  </w:style>
  <w:style w:type="character" w:customStyle="1" w:styleId="Verzeichnis3Zchn">
    <w:name w:val="Verzeichnis 3 Zchn"/>
    <w:basedOn w:val="Absatz-Standardschriftart"/>
    <w:link w:val="Verzeichnis3"/>
    <w:uiPriority w:val="39"/>
    <w:rsid w:val="00A30FA3"/>
    <w:rPr>
      <w:noProof/>
    </w:rPr>
  </w:style>
  <w:style w:type="numbering" w:customStyle="1" w:styleId="LuksAufzhlung">
    <w:name w:val="Luks Aufzählung"/>
    <w:uiPriority w:val="99"/>
    <w:rsid w:val="00B50AC6"/>
    <w:pPr>
      <w:numPr>
        <w:numId w:val="8"/>
      </w:numPr>
    </w:pPr>
  </w:style>
  <w:style w:type="numbering" w:customStyle="1" w:styleId="LUKSAufzhlung0">
    <w:name w:val="LUKS Aufzählung"/>
    <w:uiPriority w:val="99"/>
    <w:rsid w:val="00AD54E2"/>
    <w:pPr>
      <w:numPr>
        <w:numId w:val="1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LUKS_Modern">
  <a:themeElements>
    <a:clrScheme name="LUKS_Modern">
      <a:dk1>
        <a:sysClr val="windowText" lastClr="000000"/>
      </a:dk1>
      <a:lt1>
        <a:sysClr val="window" lastClr="FFFFFF"/>
      </a:lt1>
      <a:dk2>
        <a:srgbClr val="666666"/>
      </a:dk2>
      <a:lt2>
        <a:srgbClr val="FFE580"/>
      </a:lt2>
      <a:accent1>
        <a:srgbClr val="2A71B8"/>
      </a:accent1>
      <a:accent2>
        <a:srgbClr val="FFCB00"/>
      </a:accent2>
      <a:accent3>
        <a:srgbClr val="AEB0B3"/>
      </a:accent3>
      <a:accent4>
        <a:srgbClr val="1C528B"/>
      </a:accent4>
      <a:accent5>
        <a:srgbClr val="2B9361"/>
      </a:accent5>
      <a:accent6>
        <a:srgbClr val="B9956C"/>
      </a:accent6>
      <a:hlink>
        <a:srgbClr val="666666"/>
      </a:hlink>
      <a:folHlink>
        <a:srgbClr val="AEB0B3"/>
      </a:folHlink>
    </a:clrScheme>
    <a:fontScheme name="LUKS">
      <a:majorFont>
        <a:latin typeface="Arial Nova"/>
        <a:ea typeface=""/>
        <a:cs typeface=""/>
      </a:majorFont>
      <a:minorFont>
        <a:latin typeface="Arial Nova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ln w="6350"/>
      </a:spPr>
      <a:bodyPr wrap="square" lIns="36000" tIns="18000" rIns="36000" bIns="18000" rtlCol="0" anchor="ctr">
        <a:noAutofit/>
      </a:bodyPr>
      <a:lstStyle/>
      <a:style>
        <a:lnRef idx="2">
          <a:schemeClr val="accent3"/>
        </a:lnRef>
        <a:fillRef idx="1">
          <a:schemeClr val="lt1"/>
        </a:fillRef>
        <a:effectRef idx="0">
          <a:schemeClr val="accent3"/>
        </a:effectRef>
        <a:fontRef idx="minor">
          <a:schemeClr val="dk1"/>
        </a:fontRef>
      </a:style>
    </a:spDef>
  </a:objectDefaults>
  <a:extraClrSchemeLst/>
  <a:extLst>
    <a:ext uri="{05A4C25C-085E-4340-85A3-A5531E510DB2}">
      <thm15:themeFamily xmlns:thm15="http://schemas.microsoft.com/office/thememl/2012/main" name="LUKS_Modern" id="{16BFC97C-D1B8-49B8-B880-79C1CD180C69}" vid="{C84F583F-61AA-4244-BFE9-3C4B5CA8EF3D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8B08CECD-B838-41E5-A342-927961ED560F}">
  <we:reference id="22ff87a5-132f-4d52-9e97-94d888e4dd91" version="3.1.0.0" store="EXCatalog" storeType="EXCatalog"/>
  <we:alternateReferences>
    <we:reference id="WA104380050" version="3.1.0.0" store="de-CH" storeType="OMEX"/>
  </we:alternateReferences>
  <we:properties>
    <we:property name="Office.AutoShowTaskpaneWithDocument" value="true"/>
  </we:properties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6CA09B88AB62046B896C9CD9F8BC863" ma:contentTypeVersion="13" ma:contentTypeDescription="Ein neues Dokument erstellen." ma:contentTypeScope="" ma:versionID="4b0b24e48947590ef50920f2f01ab904">
  <xsd:schema xmlns:xsd="http://www.w3.org/2001/XMLSchema" xmlns:xs="http://www.w3.org/2001/XMLSchema" xmlns:p="http://schemas.microsoft.com/office/2006/metadata/properties" xmlns:ns2="d0f2aa93-dece-4c15-acd5-bf6fbd066e80" xmlns:ns3="07c07a3f-d385-4e1d-8b6b-afe9adb617bd" targetNamespace="http://schemas.microsoft.com/office/2006/metadata/properties" ma:root="true" ma:fieldsID="d5c143a9d4e4b9bf18cd3fc666df93e3" ns2:_="" ns3:_="">
    <xsd:import namespace="d0f2aa93-dece-4c15-acd5-bf6fbd066e80"/>
    <xsd:import namespace="07c07a3f-d385-4e1d-8b6b-afe9adb617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f2aa93-dece-4c15-acd5-bf6fbd066e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a459e547-0dfa-4661-876c-0c9e0ca9a3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c07a3f-d385-4e1d-8b6b-afe9adb617bd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f794c0c-f0f4-4eca-8411-9d21d2160d47}" ma:internalName="TaxCatchAll" ma:showField="CatchAllData" ma:web="07c07a3f-d385-4e1d-8b6b-afe9adb617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0f2aa93-dece-4c15-acd5-bf6fbd066e80">
      <Terms xmlns="http://schemas.microsoft.com/office/infopath/2007/PartnerControls"/>
    </lcf76f155ced4ddcb4097134ff3c332f>
    <TaxCatchAll xmlns="07c07a3f-d385-4e1d-8b6b-afe9adb617bd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CDF7D2-D4AB-4A1A-BAE8-9AF4BD8C23A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FFCF91-058C-4374-B4D5-DA3BB74787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f2aa93-dece-4c15-acd5-bf6fbd066e80"/>
    <ds:schemaRef ds:uri="07c07a3f-d385-4e1d-8b6b-afe9adb617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F0D8606-EE70-4CD8-97C7-7F717CB77797}">
  <ds:schemaRefs>
    <ds:schemaRef ds:uri="http://schemas.microsoft.com/office/2006/metadata/properties"/>
    <ds:schemaRef ds:uri="http://schemas.microsoft.com/office/infopath/2007/PartnerControls"/>
    <ds:schemaRef ds:uri="d0f2aa93-dece-4c15-acd5-bf6fbd066e80"/>
    <ds:schemaRef ds:uri="07c07a3f-d385-4e1d-8b6b-afe9adb617bd"/>
  </ds:schemaRefs>
</ds:datastoreItem>
</file>

<file path=customXml/itemProps4.xml><?xml version="1.0" encoding="utf-8"?>
<ds:datastoreItem xmlns:ds="http://schemas.openxmlformats.org/officeDocument/2006/customXml" ds:itemID="{4FCA4587-1114-4828-B5D7-1911C4051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2641</Characters>
  <Application>Microsoft Office Word</Application>
  <DocSecurity>0</DocSecurity>
  <Lines>22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Ruckli Urs</dc:creator>
  <cp:keywords/>
  <dc:description/>
  <cp:lastModifiedBy>Susanne Hügel</cp:lastModifiedBy>
  <cp:revision>62</cp:revision>
  <cp:lastPrinted>2022-12-02T09:10:00Z</cp:lastPrinted>
  <dcterms:created xsi:type="dcterms:W3CDTF">2022-12-01T13:19:00Z</dcterms:created>
  <dcterms:modified xsi:type="dcterms:W3CDTF">2023-04-06T08:14:00Z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0x01010016CA09B88AB62046B896C9CD9F8BC863</vt:lpwstr>
  </property>
  <property fmtid="{D5CDD505-2E9C-101B-9397-08002B2CF9AE}" pid="3" name="MediaServiceImageTags">
    <vt:lpwstr>
    </vt:lpwstr>
  </property>
  <property fmtid="{D5CDD505-2E9C-101B-9397-08002B2CF9AE}" pid="4" name="IMS description">
    <vt:lpwstr>-</vt:lpwstr>
  </property>
  <property fmtid="{D5CDD505-2E9C-101B-9397-08002B2CF9AE}" pid="5" name="IMS docId">
    <vt:lpwstr>Q 13744</vt:lpwstr>
  </property>
  <property fmtid="{D5CDD505-2E9C-101B-9397-08002B2CF9AE}" pid="6" name="IMS filename">
    <vt:lpwstr>QVO_Submissions-Etiketten_gruen.docx</vt:lpwstr>
  </property>
  <property fmtid="{D5CDD505-2E9C-101B-9397-08002B2CF9AE}" pid="7" name="IMS status">
    <vt:lpwstr>final</vt:lpwstr>
  </property>
  <property fmtid="{D5CDD505-2E9C-101B-9397-08002B2CF9AE}" pid="8" name="IMS parentversionvalidto">
    <vt:lpwstr>10.05.2023</vt:lpwstr>
  </property>
  <property fmtid="{D5CDD505-2E9C-101B-9397-08002B2CF9AE}" pid="9" name="IMS changedate">
    <vt:lpwstr>10.05.2023</vt:lpwstr>
  </property>
  <property fmtid="{D5CDD505-2E9C-101B-9397-08002B2CF9AE}" pid="10" name="IMS typeName">
    <vt:lpwstr>Versioniertes Dokument</vt:lpwstr>
  </property>
  <property fmtid="{D5CDD505-2E9C-101B-9397-08002B2CF9AE}" pid="11" name="IMS typeId">
    <vt:lpwstr>35 </vt:lpwstr>
  </property>
  <property fmtid="{D5CDD505-2E9C-101B-9397-08002B2CF9AE}" pid="12" name="IMS docname">
    <vt:lpwstr>QVO_Submissions-Etiketten_grün</vt:lpwstr>
  </property>
  <property fmtid="{D5CDD505-2E9C-101B-9397-08002B2CF9AE}" pid="13" name="IMS validfrom">
    <vt:lpwstr>10.05.2023</vt:lpwstr>
  </property>
  <property fmtid="{D5CDD505-2E9C-101B-9397-08002B2CF9AE}" pid="14" name="IMS change">
    <vt:lpwstr>neues Layout</vt:lpwstr>
  </property>
  <property fmtid="{D5CDD505-2E9C-101B-9397-08002B2CF9AE}" pid="15" name="LUKS unitname">
    <vt:lpwstr>
    </vt:lpwstr>
  </property>
  <property fmtid="{D5CDD505-2E9C-101B-9397-08002B2CF9AE}" pid="16" name="LUKS processname">
    <vt:lpwstr>Projektmanagement Bau/TS</vt:lpwstr>
  </property>
  <property fmtid="{D5CDD505-2E9C-101B-9397-08002B2CF9AE}" pid="17" name="LUKS overviewname">
    <vt:lpwstr>Technik &amp; Sicherheit</vt:lpwstr>
  </property>
  <property fmtid="{D5CDD505-2E9C-101B-9397-08002B2CF9AE}" pid="18" name="IMS meta 1493">
    <vt:lpwstr>Urs Ruckli</vt:lpwstr>
  </property>
  <property fmtid="{D5CDD505-2E9C-101B-9397-08002B2CF9AE}" pid="19" name="IMS version">
    <vt:lpwstr>2 </vt:lpwstr>
  </property>
  <property fmtid="{D5CDD505-2E9C-101B-9397-08002B2CF9AE}" pid="20" name="IMS parentversionvalidfrom">
    <vt:lpwstr>05.02.2021</vt:lpwstr>
  </property>
  <property fmtid="{D5CDD505-2E9C-101B-9397-08002B2CF9AE}" pid="21" name="IMS language">
    <vt:lpwstr>DE</vt:lpwstr>
  </property>
  <property fmtid="{D5CDD505-2E9C-101B-9397-08002B2CF9AE}" pid="22" name="IMS upldate">
    <vt:lpwstr>10.05.2023</vt:lpwstr>
  </property>
  <property fmtid="{D5CDD505-2E9C-101B-9397-08002B2CF9AE}" pid="23" name="IMS changeuser">
    <vt:lpwstr>Urs Ruckli</vt:lpwstr>
  </property>
  <property fmtid="{D5CDD505-2E9C-101B-9397-08002B2CF9AE}" pid="24" name="IMS meta 1474">
    <vt:lpwstr>Q 13744</vt:lpwstr>
  </property>
  <property fmtid="{D5CDD505-2E9C-101B-9397-08002B2CF9AE}" pid="25" name="IMS versionId">
    <vt:lpwstr>2412879 </vt:lpwstr>
  </property>
  <property fmtid="{D5CDD505-2E9C-101B-9397-08002B2CF9AE}" pid="26" name="IMS validto">
    <vt:lpwstr>-</vt:lpwstr>
  </property>
  <property fmtid="{D5CDD505-2E9C-101B-9397-08002B2CF9AE}" pid="27" name="IMS uplpers">
    <vt:lpwstr>Urs Ruckli</vt:lpwstr>
  </property>
  <property fmtid="{D5CDD505-2E9C-101B-9397-08002B2CF9AE}" pid="28" name="IMS parentversion">
    <vt:lpwstr>1 </vt:lpwstr>
  </property>
</Properties>
</file>