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E073" w14:textId="77777777" w:rsidR="003D3E87" w:rsidRPr="009D2EA2" w:rsidRDefault="00A25324" w:rsidP="005D0B28">
      <w:pPr>
        <w:pStyle w:val="CityDate"/>
        <w:spacing w:before="0"/>
        <w:rPr>
          <w:sz w:val="2"/>
          <w:szCs w:val="2"/>
        </w:rPr>
        <w:sectPr w:rsidR="003D3E87" w:rsidRPr="009D2EA2" w:rsidSect="009D2EA2">
          <w:headerReference w:type="default" r:id="rId16"/>
          <w:footerReference w:type="default" r:id="rId17"/>
          <w:type w:val="continuous"/>
          <w:pgSz w:w="11906" w:h="16838" w:code="9"/>
          <w:pgMar w:top="1950" w:right="1134" w:bottom="1134" w:left="1701" w:header="567" w:footer="420" w:gutter="0"/>
          <w:cols w:space="708"/>
          <w:docGrid w:linePitch="360"/>
        </w:sectPr>
      </w:pPr>
    </w:p>
    <w:p w14:paraId="40605D5B" w14:textId="77777777" w:rsidR="009925D8" w:rsidRPr="009D2EA2" w:rsidRDefault="009925D8" w:rsidP="00301847">
      <w:pPr>
        <w:pStyle w:val="Betreff"/>
      </w:pPr>
      <w:bookmarkStart w:id="0" w:name="Text"/>
      <w:r w:rsidRPr="009D2EA2">
        <w:t>Referenzanfragen</w:t>
      </w:r>
    </w:p>
    <w:p w14:paraId="4BEA3BA2" w14:textId="77777777" w:rsidR="009925D8" w:rsidRPr="009D2EA2" w:rsidRDefault="009925D8" w:rsidP="00C66EB1">
      <w:pPr>
        <w:rPr>
          <w:sz w:val="16"/>
          <w:szCs w:val="16"/>
        </w:rPr>
      </w:pPr>
    </w:p>
    <w:tbl>
      <w:tblPr>
        <w:tblStyle w:val="Tabellenraster"/>
        <w:tblW w:w="5000" w:type="pct"/>
        <w:tblLook w:val="01E0" w:firstRow="1" w:lastRow="1" w:firstColumn="1" w:lastColumn="1" w:noHBand="0" w:noVBand="0"/>
      </w:tblPr>
      <w:tblGrid>
        <w:gridCol w:w="3151"/>
        <w:gridCol w:w="5920"/>
      </w:tblGrid>
      <w:tr w:rsidR="009925D8" w:rsidRPr="009D2EA2" w14:paraId="79175D4F" w14:textId="77777777" w:rsidTr="00C66EB1">
        <w:tc>
          <w:tcPr>
            <w:tcW w:w="173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FE8BF1" w14:textId="7175E544" w:rsidR="009925D8" w:rsidRPr="009D2EA2" w:rsidRDefault="009925D8" w:rsidP="00C66EB1">
            <w:r w:rsidRPr="009D2EA2">
              <w:t>Standort:</w:t>
            </w:r>
          </w:p>
        </w:tc>
        <w:tc>
          <w:tcPr>
            <w:tcW w:w="3263" w:type="pct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074B9171" w14:textId="77777777" w:rsidR="009925D8" w:rsidRPr="009D2EA2" w:rsidRDefault="009925D8" w:rsidP="00C66EB1">
            <w:r w:rsidRPr="009D2EA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28E7A64A" w14:textId="77777777" w:rsidTr="00C66EB1">
        <w:tc>
          <w:tcPr>
            <w:tcW w:w="173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63A7EC" w14:textId="22C428A3" w:rsidR="009925D8" w:rsidRPr="009D2EA2" w:rsidRDefault="009925D8" w:rsidP="00C66EB1">
            <w:r w:rsidRPr="009D2EA2">
              <w:t>Projekt</w:t>
            </w:r>
            <w:r w:rsidR="00446A50">
              <w:t>-Nr./</w:t>
            </w:r>
            <w:r w:rsidR="00270E76">
              <w:t>-name</w:t>
            </w:r>
          </w:p>
        </w:tc>
        <w:tc>
          <w:tcPr>
            <w:tcW w:w="3263" w:type="pct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5A2DC4E7" w14:textId="77777777" w:rsidR="009925D8" w:rsidRPr="009D2EA2" w:rsidRDefault="009925D8" w:rsidP="00C66EB1">
            <w:r w:rsidRPr="009D2EA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  <w:bookmarkEnd w:id="1"/>
          </w:p>
        </w:tc>
      </w:tr>
      <w:tr w:rsidR="009925D8" w:rsidRPr="009D2EA2" w14:paraId="0F260CCF" w14:textId="77777777" w:rsidTr="00C66EB1">
        <w:tc>
          <w:tcPr>
            <w:tcW w:w="173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F52C38" w14:textId="77B921D8" w:rsidR="009925D8" w:rsidRPr="009D2EA2" w:rsidRDefault="00446A50" w:rsidP="00C66EB1">
            <w:r>
              <w:t>S</w:t>
            </w:r>
            <w:r w:rsidR="009925D8" w:rsidRPr="009D2EA2">
              <w:t>KP / Arbeitsgattung:</w:t>
            </w:r>
          </w:p>
        </w:tc>
        <w:bookmarkStart w:id="2" w:name="Text27"/>
        <w:tc>
          <w:tcPr>
            <w:tcW w:w="3263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8AE3B4F" w14:textId="77777777" w:rsidR="009925D8" w:rsidRPr="009D2EA2" w:rsidRDefault="009925D8" w:rsidP="00C66EB1">
            <w:r w:rsidRPr="009D2EA2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  <w:bookmarkEnd w:id="2"/>
          </w:p>
        </w:tc>
      </w:tr>
      <w:tr w:rsidR="009925D8" w:rsidRPr="009D2EA2" w14:paraId="28C7569B" w14:textId="77777777" w:rsidTr="00C66EB1">
        <w:tc>
          <w:tcPr>
            <w:tcW w:w="173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C62323" w14:textId="77777777" w:rsidR="009925D8" w:rsidRPr="009D2EA2" w:rsidRDefault="009925D8" w:rsidP="00C66EB1">
            <w:r w:rsidRPr="009D2EA2">
              <w:t>Firma:</w:t>
            </w:r>
          </w:p>
        </w:tc>
        <w:bookmarkStart w:id="3" w:name="Text29"/>
        <w:tc>
          <w:tcPr>
            <w:tcW w:w="326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693EC98F" w14:textId="77777777" w:rsidR="009925D8" w:rsidRPr="009D2EA2" w:rsidRDefault="009925D8" w:rsidP="00C66EB1">
            <w:r w:rsidRPr="009D2EA2"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  <w:bookmarkEnd w:id="3"/>
          </w:p>
        </w:tc>
      </w:tr>
      <w:tr w:rsidR="009925D8" w:rsidRPr="009D2EA2" w14:paraId="489A961C" w14:textId="77777777" w:rsidTr="00C66EB1">
        <w:tc>
          <w:tcPr>
            <w:tcW w:w="173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52421E" w14:textId="77777777" w:rsidR="009925D8" w:rsidRPr="009D2EA2" w:rsidRDefault="009925D8" w:rsidP="00C66EB1">
            <w:r w:rsidRPr="009D2EA2">
              <w:t>Projektleiter:</w:t>
            </w:r>
          </w:p>
        </w:tc>
        <w:tc>
          <w:tcPr>
            <w:tcW w:w="326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28BF2927" w14:textId="77777777" w:rsidR="009925D8" w:rsidRPr="009D2EA2" w:rsidRDefault="009925D8" w:rsidP="00C66EB1">
            <w:r w:rsidRPr="009D2EA2"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2CAEF8A4" w14:textId="77777777" w:rsidTr="00C66EB1">
        <w:tc>
          <w:tcPr>
            <w:tcW w:w="173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D7D91F3" w14:textId="77777777" w:rsidR="009925D8" w:rsidRPr="009D2EA2" w:rsidRDefault="009925D8" w:rsidP="00C66EB1">
            <w:r w:rsidRPr="009D2EA2">
              <w:t>Bauleiter:</w:t>
            </w:r>
          </w:p>
        </w:tc>
        <w:tc>
          <w:tcPr>
            <w:tcW w:w="326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0555190F" w14:textId="77777777" w:rsidR="009925D8" w:rsidRPr="009D2EA2" w:rsidRDefault="009925D8" w:rsidP="00C66EB1">
            <w:r w:rsidRPr="009D2EA2"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</w:tbl>
    <w:p w14:paraId="4F857B27" w14:textId="77777777" w:rsidR="009925D8" w:rsidRPr="009D2EA2" w:rsidRDefault="009925D8" w:rsidP="00C66EB1">
      <w:pPr>
        <w:rPr>
          <w:sz w:val="16"/>
          <w:szCs w:val="16"/>
        </w:rPr>
      </w:pPr>
    </w:p>
    <w:p w14:paraId="4ED25D43" w14:textId="77777777" w:rsidR="009925D8" w:rsidRPr="009D2EA2" w:rsidRDefault="009925D8" w:rsidP="00C66EB1">
      <w:pPr>
        <w:keepNext/>
        <w:keepLines/>
        <w:rPr>
          <w:rFonts w:cs="Arial"/>
          <w:b/>
          <w:bCs/>
          <w:kern w:val="28"/>
          <w:szCs w:val="32"/>
        </w:rPr>
      </w:pPr>
      <w:r w:rsidRPr="009D2EA2">
        <w:rPr>
          <w:rFonts w:cs="Arial"/>
          <w:b/>
          <w:bCs/>
          <w:kern w:val="28"/>
          <w:szCs w:val="32"/>
        </w:rPr>
        <w:t>Objekt 1</w:t>
      </w:r>
    </w:p>
    <w:tbl>
      <w:tblPr>
        <w:tblStyle w:val="Tabellenraster"/>
        <w:tblW w:w="5000" w:type="pct"/>
        <w:tblLook w:val="01E0" w:firstRow="1" w:lastRow="1" w:firstColumn="1" w:lastColumn="1" w:noHBand="0" w:noVBand="0"/>
      </w:tblPr>
      <w:tblGrid>
        <w:gridCol w:w="2033"/>
        <w:gridCol w:w="1117"/>
        <w:gridCol w:w="1517"/>
        <w:gridCol w:w="2212"/>
        <w:gridCol w:w="11"/>
        <w:gridCol w:w="1107"/>
        <w:gridCol w:w="1074"/>
      </w:tblGrid>
      <w:tr w:rsidR="009925D8" w:rsidRPr="009D2EA2" w14:paraId="23D10694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50A1DD" w14:textId="77777777" w:rsidR="009925D8" w:rsidRPr="009D2EA2" w:rsidRDefault="009925D8" w:rsidP="00C66EB1">
            <w:r w:rsidRPr="009D2EA2">
              <w:t>Bezeichnung / Adresse:</w:t>
            </w:r>
          </w:p>
        </w:tc>
        <w:tc>
          <w:tcPr>
            <w:tcW w:w="3263" w:type="pct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6B5E82E9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32BF53D0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4F61ED4" w14:textId="77777777" w:rsidR="009925D8" w:rsidRPr="009D2EA2" w:rsidRDefault="009925D8" w:rsidP="00C66EB1">
            <w:r w:rsidRPr="009D2EA2">
              <w:t>Ausführungsdatum:</w:t>
            </w:r>
          </w:p>
        </w:tc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1109744C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3593F605" w14:textId="77777777" w:rsidTr="00C66EB1"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FF21FC" w14:textId="77777777" w:rsidR="009925D8" w:rsidRPr="009D2EA2" w:rsidRDefault="009925D8" w:rsidP="00C66EB1">
            <w:r w:rsidRPr="009D2EA2">
              <w:t>Referenzperson:</w:t>
            </w:r>
          </w:p>
        </w:tc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06C7AF12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66FBB091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851E54D" w14:textId="77777777" w:rsidR="009925D8" w:rsidRPr="009D2EA2" w:rsidRDefault="009925D8" w:rsidP="00C66EB1">
            <w:r w:rsidRPr="009D2EA2">
              <w:t>Name / Funktion:</w:t>
            </w:r>
          </w:p>
        </w:tc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48D67963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756F9374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B19034" w14:textId="77777777" w:rsidR="009925D8" w:rsidRPr="009D2EA2" w:rsidRDefault="009925D8" w:rsidP="00C66EB1">
            <w:r w:rsidRPr="009D2EA2">
              <w:t>Telefon:</w:t>
            </w:r>
          </w:p>
        </w:tc>
        <w:bookmarkStart w:id="4" w:name="Text25"/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16F5F974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  <w:bookmarkEnd w:id="4"/>
          </w:p>
        </w:tc>
      </w:tr>
      <w:tr w:rsidR="009925D8" w:rsidRPr="009D2EA2" w14:paraId="0C5D6D30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8D1CF" w14:textId="77777777" w:rsidR="009925D8" w:rsidRPr="009D2EA2" w:rsidRDefault="009925D8" w:rsidP="00C66EB1"/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5D807" w14:textId="77777777" w:rsidR="009925D8" w:rsidRPr="009D2EA2" w:rsidRDefault="009925D8" w:rsidP="00C66EB1"/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D589C" w14:textId="77777777" w:rsidR="009925D8" w:rsidRPr="009D2EA2" w:rsidRDefault="009925D8" w:rsidP="00C66EB1"/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D513B" w14:textId="77777777" w:rsidR="009925D8" w:rsidRPr="009D2EA2" w:rsidRDefault="009925D8" w:rsidP="00C66EB1"/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22850" w14:textId="77777777" w:rsidR="009925D8" w:rsidRPr="009D2EA2" w:rsidRDefault="009925D8" w:rsidP="00C66EB1"/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163C5" w14:textId="77777777" w:rsidR="009925D8" w:rsidRPr="009D2EA2" w:rsidRDefault="009925D8" w:rsidP="00C66EB1"/>
        </w:tc>
      </w:tr>
      <w:tr w:rsidR="009925D8" w:rsidRPr="009D2EA2" w14:paraId="0EC2F73D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327E36" w14:textId="77777777" w:rsidR="009925D8" w:rsidRPr="009D2EA2" w:rsidRDefault="009925D8" w:rsidP="00C66EB1">
            <w:r w:rsidRPr="009D2EA2">
              <w:t>Antworten: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20CB29" w14:textId="77777777" w:rsidR="009925D8" w:rsidRPr="009D2EA2" w:rsidRDefault="009925D8" w:rsidP="00C66EB1">
            <w:r w:rsidRPr="009D2EA2">
              <w:t>Termine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ED34F" w14:textId="77777777" w:rsidR="009925D8" w:rsidRPr="009D2EA2" w:rsidRDefault="009925D8" w:rsidP="00C66EB1"/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D81B8" w14:textId="77777777" w:rsidR="009925D8" w:rsidRPr="009D2EA2" w:rsidRDefault="009925D8" w:rsidP="00C66EB1">
            <w:r w:rsidRPr="009D2EA2">
              <w:t>Qualität: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67225" w14:textId="77777777" w:rsidR="009925D8" w:rsidRPr="009D2EA2" w:rsidRDefault="009925D8" w:rsidP="00C66EB1"/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5CA68" w14:textId="77777777" w:rsidR="009925D8" w:rsidRPr="009D2EA2" w:rsidRDefault="009925D8" w:rsidP="00C66EB1"/>
        </w:tc>
      </w:tr>
      <w:tr w:rsidR="009925D8" w:rsidRPr="009D2EA2" w14:paraId="55BF92F4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39196" w14:textId="77777777" w:rsidR="009925D8" w:rsidRPr="009D2EA2" w:rsidRDefault="009925D8" w:rsidP="00C66EB1"/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50AB4" w14:textId="77777777" w:rsidR="009925D8" w:rsidRPr="009D2EA2" w:rsidRDefault="009925D8" w:rsidP="00C66EB1"/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83B62" w14:textId="77777777" w:rsidR="009925D8" w:rsidRPr="009D2EA2" w:rsidRDefault="009925D8" w:rsidP="00C66EB1"/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B0DF1" w14:textId="77777777" w:rsidR="009925D8" w:rsidRPr="009D2EA2" w:rsidRDefault="009925D8" w:rsidP="00C66EB1"/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2E1FD" w14:textId="77777777" w:rsidR="009925D8" w:rsidRPr="009D2EA2" w:rsidRDefault="009925D8" w:rsidP="00C66EB1"/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4A877" w14:textId="77777777" w:rsidR="009925D8" w:rsidRPr="009D2EA2" w:rsidRDefault="009925D8" w:rsidP="00C66EB1"/>
        </w:tc>
      </w:tr>
      <w:tr w:rsidR="009925D8" w:rsidRPr="009D2EA2" w14:paraId="23A52AF3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757D8C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9"/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bookmarkEnd w:id="5"/>
            <w:r w:rsidRPr="009D2EA2">
              <w:t>nicht beurteilbar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5E34B6" w14:textId="77777777" w:rsidR="009925D8" w:rsidRPr="009D2EA2" w:rsidRDefault="009925D8" w:rsidP="00C66EB1">
            <w:r w:rsidRPr="009D2EA2">
              <w:t>0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18DD38" w14:textId="77777777" w:rsidR="009925D8" w:rsidRPr="009D2EA2" w:rsidRDefault="009925D8" w:rsidP="00C66EB1">
            <w:r w:rsidRPr="009D2EA2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6" w:name="Text30"/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  <w:bookmarkEnd w:id="6"/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EB8289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nicht beurteilbar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BAFC4" w14:textId="77777777" w:rsidR="009925D8" w:rsidRPr="009D2EA2" w:rsidRDefault="009925D8" w:rsidP="00C66EB1">
            <w:r w:rsidRPr="009D2EA2">
              <w:t>0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92BE8F" w14:textId="77777777" w:rsidR="009925D8" w:rsidRPr="009D2EA2" w:rsidRDefault="009925D8" w:rsidP="00C66EB1">
            <w:r w:rsidRPr="009D2EA2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3107CBBC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6D6C32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schlecht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DC6B52" w14:textId="77777777" w:rsidR="009925D8" w:rsidRPr="009D2EA2" w:rsidRDefault="009925D8" w:rsidP="00C66EB1">
            <w:r w:rsidRPr="009D2EA2">
              <w:t>1 Punkt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0DE242" w14:textId="77777777" w:rsidR="009925D8" w:rsidRPr="009D2EA2" w:rsidRDefault="009925D8" w:rsidP="00C66EB1">
            <w:r w:rsidRPr="009D2EA2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7" w:name="Text31"/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  <w:bookmarkEnd w:id="7"/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ADE407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schlecht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11C984" w14:textId="77777777" w:rsidR="009925D8" w:rsidRPr="009D2EA2" w:rsidRDefault="009925D8" w:rsidP="00C66EB1">
            <w:r w:rsidRPr="009D2EA2">
              <w:t xml:space="preserve">1 Punkt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6CB926" w14:textId="77777777" w:rsidR="009925D8" w:rsidRPr="009D2EA2" w:rsidRDefault="009925D8" w:rsidP="00C66EB1">
            <w:r w:rsidRPr="009D2EA2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689B9E4D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1FB87A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schlecht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F4D73E" w14:textId="77777777" w:rsidR="009925D8" w:rsidRPr="009D2EA2" w:rsidRDefault="009925D8" w:rsidP="00C66EB1">
            <w:r w:rsidRPr="009D2EA2">
              <w:t>2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F244D5" w14:textId="77777777" w:rsidR="009925D8" w:rsidRPr="009D2EA2" w:rsidRDefault="009925D8" w:rsidP="00C66EB1">
            <w:r w:rsidRPr="009D2EA2"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8" w:name="Text32"/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  <w:bookmarkEnd w:id="8"/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477B03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schlecht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4727EA" w14:textId="77777777" w:rsidR="009925D8" w:rsidRPr="009D2EA2" w:rsidRDefault="009925D8" w:rsidP="00C66EB1">
            <w:r w:rsidRPr="009D2EA2">
              <w:t>2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D2FF5D" w14:textId="77777777" w:rsidR="009925D8" w:rsidRPr="009D2EA2" w:rsidRDefault="009925D8" w:rsidP="00C66EB1">
            <w:r w:rsidRPr="009D2EA2"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34441F10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14D234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genügend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D0F3BF" w14:textId="77777777" w:rsidR="009925D8" w:rsidRPr="009D2EA2" w:rsidRDefault="009925D8" w:rsidP="00C66EB1">
            <w:r w:rsidRPr="009D2EA2">
              <w:t>3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23E4F1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9" w:name="Text33"/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  <w:bookmarkEnd w:id="9"/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12C373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genügend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E0DAB5" w14:textId="77777777" w:rsidR="009925D8" w:rsidRPr="009D2EA2" w:rsidRDefault="009925D8" w:rsidP="00C66EB1">
            <w:r w:rsidRPr="009D2EA2">
              <w:t>3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3339FA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49129BFB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686A3A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gut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BFFC81" w14:textId="77777777" w:rsidR="009925D8" w:rsidRPr="009D2EA2" w:rsidRDefault="009925D8" w:rsidP="00C66EB1">
            <w:r w:rsidRPr="009D2EA2">
              <w:t>4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4694A3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C11EC2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gut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C5E7E5" w14:textId="77777777" w:rsidR="009925D8" w:rsidRPr="009D2EA2" w:rsidRDefault="009925D8" w:rsidP="00C66EB1">
            <w:r w:rsidRPr="009D2EA2">
              <w:t>4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5E19DB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2E899F72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6D994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gut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05E419" w14:textId="77777777" w:rsidR="009925D8" w:rsidRPr="009D2EA2" w:rsidRDefault="009925D8" w:rsidP="00C66EB1">
            <w:r w:rsidRPr="009D2EA2">
              <w:t>5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0C6B0D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738EA5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gut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33F6E9" w14:textId="77777777" w:rsidR="009925D8" w:rsidRPr="009D2EA2" w:rsidRDefault="009925D8" w:rsidP="00C66EB1">
            <w:r w:rsidRPr="009D2EA2">
              <w:t>5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93FE25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2CE81E2B" w14:textId="77777777" w:rsidTr="00C66EB1"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B6A643" w14:textId="77777777" w:rsidR="009925D8" w:rsidRPr="009D2EA2" w:rsidRDefault="009925D8" w:rsidP="00C66EB1">
            <w:r w:rsidRPr="009D2EA2">
              <w:t>Bemerkungen:</w:t>
            </w:r>
          </w:p>
        </w:tc>
        <w:bookmarkStart w:id="10" w:name="Text24"/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154DFB" w14:textId="77777777" w:rsidR="009925D8" w:rsidRPr="009D2EA2" w:rsidRDefault="009925D8" w:rsidP="00C66EB1">
            <w:r w:rsidRPr="009D2EA2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  <w:bookmarkEnd w:id="10"/>
          </w:p>
          <w:p w14:paraId="0E5D508E" w14:textId="77777777" w:rsidR="009925D8" w:rsidRPr="009D2EA2" w:rsidRDefault="009925D8" w:rsidP="00C66EB1"/>
        </w:tc>
      </w:tr>
      <w:tr w:rsidR="009925D8" w:rsidRPr="009D2EA2" w14:paraId="30748432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DA3581" w14:textId="77777777" w:rsidR="009925D8" w:rsidRPr="009D2EA2" w:rsidRDefault="009925D8" w:rsidP="00C66EB1">
            <w:r w:rsidRPr="009D2EA2">
              <w:t xml:space="preserve">Auskunft: </w:t>
            </w:r>
          </w:p>
        </w:tc>
        <w:tc>
          <w:tcPr>
            <w:tcW w:w="836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143868E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 xml:space="preserve">telefonisch </w:t>
            </w:r>
          </w:p>
        </w:tc>
        <w:tc>
          <w:tcPr>
            <w:tcW w:w="1219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68DD69F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schriftlich</w:t>
            </w:r>
          </w:p>
        </w:tc>
        <w:tc>
          <w:tcPr>
            <w:tcW w:w="616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A6F4DDB" w14:textId="77777777" w:rsidR="009925D8" w:rsidRPr="009D2EA2" w:rsidRDefault="009925D8" w:rsidP="00C66EB1">
            <w:r w:rsidRPr="009D2EA2">
              <w:t>Datum:</w:t>
            </w:r>
          </w:p>
        </w:tc>
        <w:tc>
          <w:tcPr>
            <w:tcW w:w="592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0B0A97F7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</w:tbl>
    <w:p w14:paraId="0100451D" w14:textId="77777777" w:rsidR="009925D8" w:rsidRPr="009D2EA2" w:rsidRDefault="009925D8" w:rsidP="00C66EB1">
      <w:pPr>
        <w:keepNext/>
        <w:keepLines/>
        <w:rPr>
          <w:rFonts w:cs="Arial"/>
          <w:bCs/>
          <w:kern w:val="28"/>
          <w:sz w:val="16"/>
          <w:szCs w:val="16"/>
        </w:rPr>
      </w:pPr>
    </w:p>
    <w:p w14:paraId="02681FF0" w14:textId="77777777" w:rsidR="009925D8" w:rsidRPr="009D2EA2" w:rsidRDefault="009925D8" w:rsidP="00C66EB1">
      <w:pPr>
        <w:keepNext/>
        <w:keepLines/>
        <w:rPr>
          <w:rFonts w:cs="Arial"/>
          <w:b/>
          <w:bCs/>
          <w:kern w:val="28"/>
          <w:szCs w:val="32"/>
        </w:rPr>
      </w:pPr>
      <w:r w:rsidRPr="009D2EA2">
        <w:rPr>
          <w:rFonts w:cs="Arial"/>
          <w:b/>
          <w:bCs/>
          <w:kern w:val="28"/>
          <w:szCs w:val="32"/>
        </w:rPr>
        <w:t>Objekt 2</w:t>
      </w:r>
    </w:p>
    <w:tbl>
      <w:tblPr>
        <w:tblStyle w:val="Tabellenraster"/>
        <w:tblW w:w="5000" w:type="pct"/>
        <w:tblLook w:val="01E0" w:firstRow="1" w:lastRow="1" w:firstColumn="1" w:lastColumn="1" w:noHBand="0" w:noVBand="0"/>
      </w:tblPr>
      <w:tblGrid>
        <w:gridCol w:w="2033"/>
        <w:gridCol w:w="1118"/>
        <w:gridCol w:w="1517"/>
        <w:gridCol w:w="2204"/>
        <w:gridCol w:w="18"/>
        <w:gridCol w:w="1107"/>
        <w:gridCol w:w="1074"/>
      </w:tblGrid>
      <w:tr w:rsidR="009925D8" w:rsidRPr="009D2EA2" w14:paraId="48B281D3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F9DE8B7" w14:textId="77777777" w:rsidR="009925D8" w:rsidRPr="009D2EA2" w:rsidRDefault="009925D8" w:rsidP="00C66EB1">
            <w:r w:rsidRPr="009D2EA2">
              <w:t>Bezeichnung / Adresse:</w:t>
            </w:r>
          </w:p>
        </w:tc>
        <w:tc>
          <w:tcPr>
            <w:tcW w:w="3263" w:type="pct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17F5B878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002800C4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2B5845" w14:textId="77777777" w:rsidR="009925D8" w:rsidRPr="009D2EA2" w:rsidRDefault="009925D8" w:rsidP="00C66EB1">
            <w:r w:rsidRPr="009D2EA2">
              <w:t>Ausführungsdatum:</w:t>
            </w:r>
          </w:p>
        </w:tc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30E5EFA9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6E1F58FD" w14:textId="77777777" w:rsidTr="00C66EB1"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B20592" w14:textId="77777777" w:rsidR="009925D8" w:rsidRPr="009D2EA2" w:rsidRDefault="009925D8" w:rsidP="00C66EB1">
            <w:r w:rsidRPr="009D2EA2">
              <w:t>Referenzperson:</w:t>
            </w:r>
          </w:p>
        </w:tc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5D8C6584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434BB88F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A5E4BC" w14:textId="77777777" w:rsidR="009925D8" w:rsidRPr="009D2EA2" w:rsidRDefault="009925D8" w:rsidP="00C66EB1">
            <w:r w:rsidRPr="009D2EA2">
              <w:t>Name / Funktion:</w:t>
            </w:r>
          </w:p>
        </w:tc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4E44DFD4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4FEE6A51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AF4190B" w14:textId="77777777" w:rsidR="009925D8" w:rsidRPr="009D2EA2" w:rsidRDefault="009925D8" w:rsidP="00C66EB1">
            <w:r w:rsidRPr="009D2EA2">
              <w:t>Telefon:</w:t>
            </w:r>
          </w:p>
        </w:tc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1171A5B2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3C60516A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1784D" w14:textId="77777777" w:rsidR="009925D8" w:rsidRPr="009D2EA2" w:rsidRDefault="009925D8" w:rsidP="00C66EB1"/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0D168" w14:textId="77777777" w:rsidR="009925D8" w:rsidRPr="009D2EA2" w:rsidRDefault="009925D8" w:rsidP="00C66EB1"/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E356E" w14:textId="77777777" w:rsidR="009925D8" w:rsidRPr="009D2EA2" w:rsidRDefault="009925D8" w:rsidP="00C66EB1"/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B513" w14:textId="77777777" w:rsidR="009925D8" w:rsidRPr="009D2EA2" w:rsidRDefault="009925D8" w:rsidP="00C66EB1"/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353F9" w14:textId="77777777" w:rsidR="009925D8" w:rsidRPr="009D2EA2" w:rsidRDefault="009925D8" w:rsidP="00C66EB1"/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94887" w14:textId="77777777" w:rsidR="009925D8" w:rsidRPr="009D2EA2" w:rsidRDefault="009925D8" w:rsidP="00C66EB1"/>
        </w:tc>
      </w:tr>
      <w:tr w:rsidR="009925D8" w:rsidRPr="009D2EA2" w14:paraId="520A72AE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201869" w14:textId="77777777" w:rsidR="009925D8" w:rsidRPr="009D2EA2" w:rsidRDefault="009925D8" w:rsidP="00C66EB1">
            <w:r w:rsidRPr="009D2EA2">
              <w:t>Antworten: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556A3C" w14:textId="77777777" w:rsidR="009925D8" w:rsidRPr="009D2EA2" w:rsidRDefault="009925D8" w:rsidP="00C66EB1">
            <w:r w:rsidRPr="009D2EA2">
              <w:t>Termine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93D76" w14:textId="77777777" w:rsidR="009925D8" w:rsidRPr="009D2EA2" w:rsidRDefault="009925D8" w:rsidP="00C66EB1"/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7C483" w14:textId="77777777" w:rsidR="009925D8" w:rsidRPr="009D2EA2" w:rsidRDefault="009925D8" w:rsidP="00C66EB1">
            <w:r w:rsidRPr="009D2EA2">
              <w:t>Qualität: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ABE1E" w14:textId="77777777" w:rsidR="009925D8" w:rsidRPr="009D2EA2" w:rsidRDefault="009925D8" w:rsidP="00C66EB1"/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C475D" w14:textId="77777777" w:rsidR="009925D8" w:rsidRPr="009D2EA2" w:rsidRDefault="009925D8" w:rsidP="00C66EB1"/>
        </w:tc>
      </w:tr>
      <w:tr w:rsidR="009925D8" w:rsidRPr="009D2EA2" w14:paraId="44F9E49F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E6A61" w14:textId="77777777" w:rsidR="009925D8" w:rsidRPr="009D2EA2" w:rsidRDefault="009925D8" w:rsidP="00C66EB1"/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4097D" w14:textId="77777777" w:rsidR="009925D8" w:rsidRPr="009D2EA2" w:rsidRDefault="009925D8" w:rsidP="00C66EB1"/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D0329" w14:textId="77777777" w:rsidR="009925D8" w:rsidRPr="009D2EA2" w:rsidRDefault="009925D8" w:rsidP="00C66EB1"/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F1462" w14:textId="77777777" w:rsidR="009925D8" w:rsidRPr="009D2EA2" w:rsidRDefault="009925D8" w:rsidP="00C66EB1"/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DE14D" w14:textId="77777777" w:rsidR="009925D8" w:rsidRPr="009D2EA2" w:rsidRDefault="009925D8" w:rsidP="00C66EB1"/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8F774" w14:textId="77777777" w:rsidR="009925D8" w:rsidRPr="009D2EA2" w:rsidRDefault="009925D8" w:rsidP="00C66EB1"/>
        </w:tc>
      </w:tr>
      <w:tr w:rsidR="009925D8" w:rsidRPr="009D2EA2" w14:paraId="002866D7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C48C8A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nicht beurteilbar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506FBD" w14:textId="77777777" w:rsidR="009925D8" w:rsidRPr="009D2EA2" w:rsidRDefault="009925D8" w:rsidP="00C66EB1">
            <w:r w:rsidRPr="009D2EA2">
              <w:t>0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DB64D4" w14:textId="77777777" w:rsidR="009925D8" w:rsidRPr="009D2EA2" w:rsidRDefault="009925D8" w:rsidP="00C66EB1">
            <w:r w:rsidRPr="009D2EA2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B7D137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nicht beurteilbar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E1E74D" w14:textId="77777777" w:rsidR="009925D8" w:rsidRPr="009D2EA2" w:rsidRDefault="009925D8" w:rsidP="00C66EB1">
            <w:r w:rsidRPr="009D2EA2">
              <w:t>0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7330EB" w14:textId="77777777" w:rsidR="009925D8" w:rsidRPr="009D2EA2" w:rsidRDefault="009925D8" w:rsidP="00C66EB1">
            <w:r w:rsidRPr="009D2EA2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4F7C9CCA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FDF3D0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schlecht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7F44C3" w14:textId="77777777" w:rsidR="009925D8" w:rsidRPr="009D2EA2" w:rsidRDefault="009925D8" w:rsidP="00C66EB1">
            <w:r w:rsidRPr="009D2EA2">
              <w:t>1 Punkt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7DB8AA" w14:textId="77777777" w:rsidR="009925D8" w:rsidRPr="009D2EA2" w:rsidRDefault="009925D8" w:rsidP="00C66EB1">
            <w:r w:rsidRPr="009D2EA2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224B11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schlecht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A6A802" w14:textId="77777777" w:rsidR="009925D8" w:rsidRPr="009D2EA2" w:rsidRDefault="009925D8" w:rsidP="00C66EB1">
            <w:r w:rsidRPr="009D2EA2">
              <w:t xml:space="preserve">1 Punkt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8856F3" w14:textId="77777777" w:rsidR="009925D8" w:rsidRPr="009D2EA2" w:rsidRDefault="009925D8" w:rsidP="00C66EB1">
            <w:r w:rsidRPr="009D2EA2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1273E343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97DC9A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schlecht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F6FD60" w14:textId="77777777" w:rsidR="009925D8" w:rsidRPr="009D2EA2" w:rsidRDefault="009925D8" w:rsidP="00C66EB1">
            <w:r w:rsidRPr="009D2EA2">
              <w:t>2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632869" w14:textId="77777777" w:rsidR="009925D8" w:rsidRPr="009D2EA2" w:rsidRDefault="009925D8" w:rsidP="00C66EB1">
            <w:r w:rsidRPr="009D2EA2"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122A7E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schlecht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F528A0" w14:textId="77777777" w:rsidR="009925D8" w:rsidRPr="009D2EA2" w:rsidRDefault="009925D8" w:rsidP="00C66EB1">
            <w:r w:rsidRPr="009D2EA2">
              <w:t>2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24378D" w14:textId="77777777" w:rsidR="009925D8" w:rsidRPr="009D2EA2" w:rsidRDefault="009925D8" w:rsidP="00C66EB1">
            <w:r w:rsidRPr="009D2EA2"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346A5EB0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E22CF4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genügend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E3352D" w14:textId="77777777" w:rsidR="009925D8" w:rsidRPr="009D2EA2" w:rsidRDefault="009925D8" w:rsidP="00C66EB1">
            <w:r w:rsidRPr="009D2EA2">
              <w:t>3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7BE374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D1BD66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genügend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5BA6E1" w14:textId="77777777" w:rsidR="009925D8" w:rsidRPr="009D2EA2" w:rsidRDefault="009925D8" w:rsidP="00C66EB1">
            <w:r w:rsidRPr="009D2EA2">
              <w:t>3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DE1C0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3016FFE1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BF5AE7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gut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0F4F60" w14:textId="77777777" w:rsidR="009925D8" w:rsidRPr="009D2EA2" w:rsidRDefault="009925D8" w:rsidP="00C66EB1">
            <w:r w:rsidRPr="009D2EA2">
              <w:t>4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64C84D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65152D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gut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EA4C12" w14:textId="77777777" w:rsidR="009925D8" w:rsidRPr="009D2EA2" w:rsidRDefault="009925D8" w:rsidP="00C66EB1">
            <w:r w:rsidRPr="009D2EA2">
              <w:t>4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751799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463AEEB7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633686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gut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2FA013" w14:textId="77777777" w:rsidR="009925D8" w:rsidRPr="009D2EA2" w:rsidRDefault="009925D8" w:rsidP="00C66EB1">
            <w:r w:rsidRPr="009D2EA2">
              <w:t>5 Punkte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1CDA3C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ED07C3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gut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4FA71E" w14:textId="77777777" w:rsidR="009925D8" w:rsidRPr="009D2EA2" w:rsidRDefault="009925D8" w:rsidP="00C66EB1">
            <w:r w:rsidRPr="009D2EA2">
              <w:t>5 Punkte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CB1D96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779FB1E6" w14:textId="77777777" w:rsidTr="00C66EB1"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4B99F" w14:textId="77777777" w:rsidR="009925D8" w:rsidRPr="009D2EA2" w:rsidRDefault="009925D8" w:rsidP="00C66EB1">
            <w:r w:rsidRPr="009D2EA2">
              <w:t>Bemerkungen:</w:t>
            </w:r>
          </w:p>
        </w:tc>
        <w:tc>
          <w:tcPr>
            <w:tcW w:w="326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AB1EC1E" w14:textId="77777777" w:rsidR="009925D8" w:rsidRPr="009D2EA2" w:rsidRDefault="009925D8" w:rsidP="00C66EB1">
            <w:r w:rsidRPr="009D2EA2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  <w:p w14:paraId="06BC0F32" w14:textId="77777777" w:rsidR="009925D8" w:rsidRPr="009D2EA2" w:rsidRDefault="009925D8" w:rsidP="00C66EB1"/>
        </w:tc>
      </w:tr>
      <w:tr w:rsidR="009925D8" w:rsidRPr="009D2EA2" w14:paraId="695D0EF8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78C25C" w14:textId="77777777" w:rsidR="009925D8" w:rsidRPr="009D2EA2" w:rsidRDefault="009925D8" w:rsidP="00C66EB1">
            <w:r w:rsidRPr="009D2EA2">
              <w:t xml:space="preserve">Auskunft: </w:t>
            </w:r>
          </w:p>
        </w:tc>
        <w:tc>
          <w:tcPr>
            <w:tcW w:w="836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67C51C5C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 xml:space="preserve">telefonisch </w:t>
            </w:r>
          </w:p>
        </w:tc>
        <w:tc>
          <w:tcPr>
            <w:tcW w:w="1215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0FDDE691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schriftlich</w:t>
            </w:r>
          </w:p>
        </w:tc>
        <w:tc>
          <w:tcPr>
            <w:tcW w:w="620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EE306CA" w14:textId="77777777" w:rsidR="009925D8" w:rsidRPr="009D2EA2" w:rsidRDefault="009925D8" w:rsidP="00C66EB1">
            <w:r w:rsidRPr="009D2EA2">
              <w:t>Datum:</w:t>
            </w:r>
          </w:p>
        </w:tc>
        <w:tc>
          <w:tcPr>
            <w:tcW w:w="592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6886379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</w:tbl>
    <w:p w14:paraId="3E4EBEC3" w14:textId="7A8D4287" w:rsidR="000115E3" w:rsidRDefault="000115E3" w:rsidP="00C66EB1">
      <w:pPr>
        <w:keepNext/>
        <w:keepLines/>
        <w:rPr>
          <w:rFonts w:cs="Arial"/>
          <w:b/>
          <w:bCs/>
          <w:kern w:val="28"/>
          <w:szCs w:val="32"/>
        </w:rPr>
      </w:pPr>
    </w:p>
    <w:p w14:paraId="183E25D0" w14:textId="77777777" w:rsidR="000115E3" w:rsidRDefault="000115E3">
      <w:pPr>
        <w:rPr>
          <w:rFonts w:cs="Arial"/>
          <w:b/>
          <w:bCs/>
          <w:kern w:val="28"/>
          <w:szCs w:val="32"/>
        </w:rPr>
      </w:pPr>
      <w:r>
        <w:rPr>
          <w:rFonts w:cs="Arial"/>
          <w:b/>
          <w:bCs/>
          <w:kern w:val="28"/>
          <w:szCs w:val="32"/>
        </w:rPr>
        <w:br w:type="page"/>
      </w:r>
    </w:p>
    <w:p w14:paraId="32141D3B" w14:textId="788FC392" w:rsidR="009925D8" w:rsidRPr="009D2EA2" w:rsidRDefault="009925D8" w:rsidP="00C66EB1">
      <w:pPr>
        <w:keepNext/>
        <w:keepLines/>
        <w:rPr>
          <w:rFonts w:cs="Arial"/>
          <w:b/>
          <w:bCs/>
          <w:kern w:val="28"/>
          <w:szCs w:val="32"/>
        </w:rPr>
      </w:pPr>
      <w:r w:rsidRPr="009D2EA2">
        <w:rPr>
          <w:rFonts w:cs="Arial"/>
          <w:b/>
          <w:bCs/>
          <w:kern w:val="28"/>
          <w:szCs w:val="32"/>
        </w:rPr>
        <w:lastRenderedPageBreak/>
        <w:t>Objekt 3</w:t>
      </w:r>
    </w:p>
    <w:tbl>
      <w:tblPr>
        <w:tblStyle w:val="Tabellenraster"/>
        <w:tblW w:w="5000" w:type="pct"/>
        <w:tblLook w:val="01E0" w:firstRow="1" w:lastRow="1" w:firstColumn="1" w:lastColumn="1" w:noHBand="0" w:noVBand="0"/>
      </w:tblPr>
      <w:tblGrid>
        <w:gridCol w:w="2034"/>
        <w:gridCol w:w="1118"/>
        <w:gridCol w:w="1515"/>
        <w:gridCol w:w="2222"/>
        <w:gridCol w:w="34"/>
        <w:gridCol w:w="1072"/>
        <w:gridCol w:w="13"/>
        <w:gridCol w:w="1063"/>
      </w:tblGrid>
      <w:tr w:rsidR="009925D8" w:rsidRPr="009D2EA2" w14:paraId="29EF3E31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B231CE" w14:textId="77777777" w:rsidR="009925D8" w:rsidRPr="009D2EA2" w:rsidRDefault="009925D8" w:rsidP="00C66EB1">
            <w:r w:rsidRPr="009D2EA2">
              <w:t>Bezeichnung / Adresse:</w:t>
            </w:r>
          </w:p>
        </w:tc>
        <w:tc>
          <w:tcPr>
            <w:tcW w:w="3263" w:type="pct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772D8FB6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7997C761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A31A80E" w14:textId="77777777" w:rsidR="009925D8" w:rsidRPr="009D2EA2" w:rsidRDefault="009925D8" w:rsidP="00C66EB1">
            <w:r w:rsidRPr="009D2EA2">
              <w:t>Ausführungsdatum:</w:t>
            </w:r>
          </w:p>
        </w:tc>
        <w:tc>
          <w:tcPr>
            <w:tcW w:w="326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3E08FB26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02A10B4C" w14:textId="77777777" w:rsidTr="00C66EB1"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EC8C7A1" w14:textId="77777777" w:rsidR="009925D8" w:rsidRPr="009D2EA2" w:rsidRDefault="009925D8" w:rsidP="00C66EB1">
            <w:r w:rsidRPr="009D2EA2">
              <w:t>Referenzperson:</w:t>
            </w:r>
          </w:p>
        </w:tc>
        <w:tc>
          <w:tcPr>
            <w:tcW w:w="326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079F3AD7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02CB03B3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3B1722" w14:textId="77777777" w:rsidR="009925D8" w:rsidRPr="009D2EA2" w:rsidRDefault="009925D8" w:rsidP="00C66EB1">
            <w:r w:rsidRPr="009D2EA2">
              <w:t>Name / Funktion:</w:t>
            </w:r>
          </w:p>
        </w:tc>
        <w:tc>
          <w:tcPr>
            <w:tcW w:w="326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30F359DB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29A3CD85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1599509" w14:textId="77777777" w:rsidR="009925D8" w:rsidRPr="009D2EA2" w:rsidRDefault="009925D8" w:rsidP="00C66EB1">
            <w:r w:rsidRPr="009D2EA2">
              <w:t>Telefon:</w:t>
            </w:r>
          </w:p>
        </w:tc>
        <w:tc>
          <w:tcPr>
            <w:tcW w:w="326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24B75E27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08BD5C61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02882" w14:textId="77777777" w:rsidR="009925D8" w:rsidRPr="009D2EA2" w:rsidRDefault="009925D8" w:rsidP="00C66EB1"/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EB7C0" w14:textId="77777777" w:rsidR="009925D8" w:rsidRPr="009D2EA2" w:rsidRDefault="009925D8" w:rsidP="00C66EB1"/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C2740" w14:textId="77777777" w:rsidR="009925D8" w:rsidRPr="009D2EA2" w:rsidRDefault="009925D8" w:rsidP="00C66EB1"/>
        </w:tc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AAEAC" w14:textId="77777777" w:rsidR="009925D8" w:rsidRPr="009D2EA2" w:rsidRDefault="009925D8" w:rsidP="00C66EB1"/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BD007" w14:textId="77777777" w:rsidR="009925D8" w:rsidRPr="009D2EA2" w:rsidRDefault="009925D8" w:rsidP="00C66EB1"/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88AB0" w14:textId="77777777" w:rsidR="009925D8" w:rsidRPr="009D2EA2" w:rsidRDefault="009925D8" w:rsidP="00C66EB1"/>
        </w:tc>
      </w:tr>
      <w:tr w:rsidR="009925D8" w:rsidRPr="009D2EA2" w14:paraId="1BC8851E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8DB1EE" w14:textId="77777777" w:rsidR="009925D8" w:rsidRPr="009D2EA2" w:rsidRDefault="009925D8" w:rsidP="00C66EB1">
            <w:r w:rsidRPr="009D2EA2">
              <w:t>Antworten: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EFD63F" w14:textId="77777777" w:rsidR="009925D8" w:rsidRPr="009D2EA2" w:rsidRDefault="009925D8" w:rsidP="00C66EB1">
            <w:r w:rsidRPr="009D2EA2">
              <w:t>Termine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B001D" w14:textId="77777777" w:rsidR="009925D8" w:rsidRPr="009D2EA2" w:rsidRDefault="009925D8" w:rsidP="00C66EB1"/>
        </w:tc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40081E" w14:textId="77777777" w:rsidR="009925D8" w:rsidRPr="009D2EA2" w:rsidRDefault="009925D8" w:rsidP="00C66EB1">
            <w:r w:rsidRPr="009D2EA2">
              <w:t>Qualität: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4277D" w14:textId="77777777" w:rsidR="009925D8" w:rsidRPr="009D2EA2" w:rsidRDefault="009925D8" w:rsidP="00C66EB1"/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BAFE9" w14:textId="77777777" w:rsidR="009925D8" w:rsidRPr="009D2EA2" w:rsidRDefault="009925D8" w:rsidP="00C66EB1"/>
        </w:tc>
      </w:tr>
      <w:tr w:rsidR="009925D8" w:rsidRPr="009D2EA2" w14:paraId="2BED8B5C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792F5" w14:textId="77777777" w:rsidR="009925D8" w:rsidRPr="009D2EA2" w:rsidRDefault="009925D8" w:rsidP="00C66EB1"/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B0A6" w14:textId="77777777" w:rsidR="009925D8" w:rsidRPr="009D2EA2" w:rsidRDefault="009925D8" w:rsidP="00C66EB1"/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E9CA9" w14:textId="77777777" w:rsidR="009925D8" w:rsidRPr="009D2EA2" w:rsidRDefault="009925D8" w:rsidP="00C66EB1"/>
        </w:tc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CB663" w14:textId="77777777" w:rsidR="009925D8" w:rsidRPr="009D2EA2" w:rsidRDefault="009925D8" w:rsidP="00C66EB1"/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E009B" w14:textId="77777777" w:rsidR="009925D8" w:rsidRPr="009D2EA2" w:rsidRDefault="009925D8" w:rsidP="00C66EB1"/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A11E6" w14:textId="77777777" w:rsidR="009925D8" w:rsidRPr="009D2EA2" w:rsidRDefault="009925D8" w:rsidP="00C66EB1"/>
        </w:tc>
      </w:tr>
      <w:tr w:rsidR="009925D8" w:rsidRPr="009D2EA2" w14:paraId="5AD0E2AA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0803FD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nicht beurteilbar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8DEA42" w14:textId="77777777" w:rsidR="009925D8" w:rsidRPr="009D2EA2" w:rsidRDefault="009925D8" w:rsidP="00C66EB1">
            <w:r w:rsidRPr="009D2EA2">
              <w:t>0 Punkte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60CEA6" w14:textId="77777777" w:rsidR="009925D8" w:rsidRPr="009D2EA2" w:rsidRDefault="009925D8" w:rsidP="00C66EB1">
            <w:r w:rsidRPr="009D2EA2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E4AD10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nicht beurteilbar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D03B31" w14:textId="77777777" w:rsidR="009925D8" w:rsidRPr="009D2EA2" w:rsidRDefault="009925D8" w:rsidP="00C66EB1">
            <w:r w:rsidRPr="009D2EA2">
              <w:t>0 Punkte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7BB4B9" w14:textId="77777777" w:rsidR="009925D8" w:rsidRPr="009D2EA2" w:rsidRDefault="009925D8" w:rsidP="00C66EB1">
            <w:r w:rsidRPr="009D2EA2"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7AA96A61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947C36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schlecht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DDF09" w14:textId="77777777" w:rsidR="009925D8" w:rsidRPr="009D2EA2" w:rsidRDefault="009925D8" w:rsidP="00C66EB1">
            <w:r w:rsidRPr="009D2EA2">
              <w:t>1 Punkt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1237B0" w14:textId="77777777" w:rsidR="009925D8" w:rsidRPr="009D2EA2" w:rsidRDefault="009925D8" w:rsidP="00C66EB1">
            <w:r w:rsidRPr="009D2EA2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EEFF20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schlecht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BE648F" w14:textId="77777777" w:rsidR="009925D8" w:rsidRPr="009D2EA2" w:rsidRDefault="009925D8" w:rsidP="00C66EB1">
            <w:r w:rsidRPr="009D2EA2">
              <w:t xml:space="preserve">1 Punkt 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24BE67" w14:textId="77777777" w:rsidR="009925D8" w:rsidRPr="009D2EA2" w:rsidRDefault="009925D8" w:rsidP="00C66EB1">
            <w:r w:rsidRPr="009D2EA2"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6414EE02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62F9E8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schlecht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A1E10" w14:textId="77777777" w:rsidR="009925D8" w:rsidRPr="009D2EA2" w:rsidRDefault="009925D8" w:rsidP="00C66EB1">
            <w:r w:rsidRPr="009D2EA2">
              <w:t>2 Punkte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000B0E" w14:textId="77777777" w:rsidR="009925D8" w:rsidRPr="009D2EA2" w:rsidRDefault="009925D8" w:rsidP="00C66EB1">
            <w:r w:rsidRPr="009D2EA2"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B4D740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schlecht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B29F2E" w14:textId="77777777" w:rsidR="009925D8" w:rsidRPr="009D2EA2" w:rsidRDefault="009925D8" w:rsidP="00C66EB1">
            <w:r w:rsidRPr="009D2EA2">
              <w:t>2 Punkte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91952E" w14:textId="77777777" w:rsidR="009925D8" w:rsidRPr="009D2EA2" w:rsidRDefault="009925D8" w:rsidP="00C66EB1">
            <w:r w:rsidRPr="009D2EA2"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4950184B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FBBCF0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genügend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8C007C" w14:textId="77777777" w:rsidR="009925D8" w:rsidRPr="009D2EA2" w:rsidRDefault="009925D8" w:rsidP="00C66EB1">
            <w:r w:rsidRPr="009D2EA2">
              <w:t>3 Punkte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B387C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2EA08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genügend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C8F306" w14:textId="77777777" w:rsidR="009925D8" w:rsidRPr="009D2EA2" w:rsidRDefault="009925D8" w:rsidP="00C66EB1">
            <w:r w:rsidRPr="009D2EA2">
              <w:t>3 Punkte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1FF6E9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51D36809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C0D24F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gut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50EB1B" w14:textId="77777777" w:rsidR="009925D8" w:rsidRPr="009D2EA2" w:rsidRDefault="009925D8" w:rsidP="00C66EB1">
            <w:r w:rsidRPr="009D2EA2">
              <w:t>4 Punkte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582C72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ADEFBF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gut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D36687" w14:textId="77777777" w:rsidR="009925D8" w:rsidRPr="009D2EA2" w:rsidRDefault="009925D8" w:rsidP="00C66EB1">
            <w:r w:rsidRPr="009D2EA2">
              <w:t>4 Punkte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111159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7334A811" w14:textId="77777777" w:rsidTr="00C66EB1">
        <w:trPr>
          <w:trHeight w:val="185"/>
        </w:trPr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4AFFE8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gut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482A90" w14:textId="77777777" w:rsidR="009925D8" w:rsidRPr="009D2EA2" w:rsidRDefault="009925D8" w:rsidP="00C66EB1">
            <w:r w:rsidRPr="009D2EA2">
              <w:t>5 Punkte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95DADC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FA1034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sehr gut</w:t>
            </w:r>
          </w:p>
        </w:tc>
        <w:tc>
          <w:tcPr>
            <w:tcW w:w="61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4C4C0B" w14:textId="77777777" w:rsidR="009925D8" w:rsidRPr="009D2EA2" w:rsidRDefault="009925D8" w:rsidP="00C66EB1">
            <w:r w:rsidRPr="009D2EA2">
              <w:t>5 Punkte</w:t>
            </w:r>
          </w:p>
        </w:tc>
        <w:tc>
          <w:tcPr>
            <w:tcW w:w="5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0E21D5" w14:textId="77777777" w:rsidR="009925D8" w:rsidRPr="009D2EA2" w:rsidRDefault="009925D8" w:rsidP="00C66EB1">
            <w:r w:rsidRPr="009D2EA2"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40B6C712" w14:textId="77777777" w:rsidTr="00C66EB1"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6207D27" w14:textId="77777777" w:rsidR="009925D8" w:rsidRPr="009D2EA2" w:rsidRDefault="009925D8" w:rsidP="00C66EB1">
            <w:r w:rsidRPr="009D2EA2">
              <w:t>Bemerkungen:</w:t>
            </w:r>
          </w:p>
        </w:tc>
        <w:tc>
          <w:tcPr>
            <w:tcW w:w="326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6E1E01" w14:textId="77777777" w:rsidR="009925D8" w:rsidRPr="009D2EA2" w:rsidRDefault="009925D8" w:rsidP="00C66EB1">
            <w:r w:rsidRPr="009D2EA2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  <w:p w14:paraId="0681E83B" w14:textId="77777777" w:rsidR="009925D8" w:rsidRPr="009D2EA2" w:rsidRDefault="009925D8" w:rsidP="00C66EB1"/>
        </w:tc>
      </w:tr>
      <w:tr w:rsidR="009925D8" w:rsidRPr="009D2EA2" w14:paraId="2DD62C61" w14:textId="77777777" w:rsidTr="00C66EB1">
        <w:trPr>
          <w:trHeight w:val="223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FFDAC0" w14:textId="77777777" w:rsidR="009925D8" w:rsidRPr="009D2EA2" w:rsidRDefault="009925D8" w:rsidP="00C66EB1">
            <w:r w:rsidRPr="009D2EA2">
              <w:t xml:space="preserve">Auskunft: </w:t>
            </w:r>
          </w:p>
        </w:tc>
        <w:tc>
          <w:tcPr>
            <w:tcW w:w="835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877D016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 xml:space="preserve">telefonisch </w:t>
            </w:r>
          </w:p>
        </w:tc>
        <w:tc>
          <w:tcPr>
            <w:tcW w:w="1244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776E21E" w14:textId="77777777" w:rsidR="009925D8" w:rsidRPr="009D2EA2" w:rsidRDefault="009925D8" w:rsidP="00C66EB1">
            <w:r w:rsidRPr="009D2EA2"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EA2">
              <w:instrText xml:space="preserve"> FORMCHECKBOX </w:instrText>
            </w:r>
            <w:r w:rsidR="00A25324">
              <w:fldChar w:fldCharType="separate"/>
            </w:r>
            <w:r w:rsidRPr="009D2EA2">
              <w:fldChar w:fldCharType="end"/>
            </w:r>
            <w:r w:rsidRPr="009D2EA2">
              <w:t>schriftlich</w:t>
            </w:r>
          </w:p>
        </w:tc>
        <w:tc>
          <w:tcPr>
            <w:tcW w:w="598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6CD51C6" w14:textId="77777777" w:rsidR="009925D8" w:rsidRPr="009D2EA2" w:rsidRDefault="009925D8" w:rsidP="00C66EB1">
            <w:r w:rsidRPr="009D2EA2">
              <w:t xml:space="preserve">Datum: </w:t>
            </w:r>
          </w:p>
        </w:tc>
        <w:tc>
          <w:tcPr>
            <w:tcW w:w="586" w:type="pct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DC6C73C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</w:tbl>
    <w:p w14:paraId="0C714814" w14:textId="77777777" w:rsidR="009925D8" w:rsidRPr="009D2EA2" w:rsidRDefault="009925D8" w:rsidP="00C66EB1"/>
    <w:p w14:paraId="70E6DBA3" w14:textId="77777777" w:rsidR="009925D8" w:rsidRPr="009D2EA2" w:rsidRDefault="009925D8" w:rsidP="00C66EB1"/>
    <w:p w14:paraId="6384FB24" w14:textId="77777777" w:rsidR="009925D8" w:rsidRPr="009D2EA2" w:rsidRDefault="009925D8" w:rsidP="00C66EB1"/>
    <w:tbl>
      <w:tblPr>
        <w:tblStyle w:val="Tabellenraster"/>
        <w:tblW w:w="0" w:type="auto"/>
        <w:tblInd w:w="38" w:type="dxa"/>
        <w:tblLook w:val="04A0" w:firstRow="1" w:lastRow="0" w:firstColumn="1" w:lastColumn="0" w:noHBand="0" w:noVBand="1"/>
      </w:tblPr>
      <w:tblGrid>
        <w:gridCol w:w="3117"/>
        <w:gridCol w:w="1535"/>
        <w:gridCol w:w="4381"/>
      </w:tblGrid>
      <w:tr w:rsidR="009925D8" w:rsidRPr="009D2EA2" w14:paraId="424581ED" w14:textId="77777777" w:rsidTr="00C66EB1"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388E3" w14:textId="77777777" w:rsidR="009925D8" w:rsidRPr="009D2EA2" w:rsidRDefault="009925D8" w:rsidP="00C66EB1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C7737C" w14:textId="77777777" w:rsidR="009925D8" w:rsidRPr="009D2EA2" w:rsidRDefault="009925D8" w:rsidP="00C66EB1">
            <w:pPr>
              <w:rPr>
                <w:b/>
                <w:bCs/>
              </w:rPr>
            </w:pPr>
            <w:r w:rsidRPr="009D2EA2">
              <w:rPr>
                <w:b/>
                <w:bCs/>
              </w:rPr>
              <w:t>Termine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A6422C" w14:textId="77777777" w:rsidR="009925D8" w:rsidRPr="009D2EA2" w:rsidRDefault="009925D8" w:rsidP="00C66EB1">
            <w:pPr>
              <w:rPr>
                <w:b/>
                <w:bCs/>
              </w:rPr>
            </w:pPr>
            <w:r w:rsidRPr="009D2EA2">
              <w:rPr>
                <w:b/>
                <w:bCs/>
              </w:rPr>
              <w:t>Qualität</w:t>
            </w:r>
          </w:p>
        </w:tc>
      </w:tr>
      <w:tr w:rsidR="009925D8" w:rsidRPr="009D2EA2" w14:paraId="789B68CF" w14:textId="77777777" w:rsidTr="00C66EB1">
        <w:tc>
          <w:tcPr>
            <w:tcW w:w="31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96492B" w14:textId="77777777" w:rsidR="009925D8" w:rsidRPr="009D2EA2" w:rsidRDefault="009925D8" w:rsidP="00C66EB1">
            <w:pPr>
              <w:rPr>
                <w:b/>
                <w:bCs/>
              </w:rPr>
            </w:pPr>
            <w:r w:rsidRPr="009D2EA2">
              <w:rPr>
                <w:b/>
                <w:bCs/>
              </w:rPr>
              <w:t xml:space="preserve">Gesamttotal: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382024A" w14:textId="77777777" w:rsidR="009925D8" w:rsidRPr="009D2EA2" w:rsidRDefault="009925D8" w:rsidP="00C66EB1">
            <w:pPr>
              <w:rPr>
                <w:b/>
                <w:bCs/>
              </w:rPr>
            </w:pPr>
            <w:r w:rsidRPr="009D2EA2">
              <w:rPr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D2EA2">
              <w:rPr>
                <w:b/>
                <w:bCs/>
              </w:rPr>
              <w:instrText xml:space="preserve"> FORMTEXT </w:instrText>
            </w:r>
            <w:r w:rsidRPr="009D2EA2">
              <w:rPr>
                <w:b/>
                <w:bCs/>
              </w:rPr>
            </w:r>
            <w:r w:rsidRPr="009D2EA2">
              <w:rPr>
                <w:b/>
                <w:bCs/>
              </w:rPr>
              <w:fldChar w:fldCharType="separate"/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Pr="009D2EA2">
              <w:rPr>
                <w:b/>
                <w:bCs/>
              </w:rPr>
              <w:fldChar w:fldCharType="end"/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9E9A89" w14:textId="77777777" w:rsidR="009925D8" w:rsidRPr="009D2EA2" w:rsidRDefault="009925D8" w:rsidP="00C66EB1">
            <w:pPr>
              <w:rPr>
                <w:b/>
                <w:bCs/>
              </w:rPr>
            </w:pPr>
            <w:r w:rsidRPr="009D2EA2">
              <w:rPr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D2EA2">
              <w:rPr>
                <w:b/>
                <w:bCs/>
              </w:rPr>
              <w:instrText xml:space="preserve"> FORMTEXT </w:instrText>
            </w:r>
            <w:r w:rsidRPr="009D2EA2">
              <w:rPr>
                <w:b/>
                <w:bCs/>
              </w:rPr>
            </w:r>
            <w:r w:rsidRPr="009D2EA2">
              <w:rPr>
                <w:b/>
                <w:bCs/>
              </w:rPr>
              <w:fldChar w:fldCharType="separate"/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Pr="009D2EA2">
              <w:rPr>
                <w:b/>
                <w:bCs/>
              </w:rPr>
              <w:fldChar w:fldCharType="end"/>
            </w:r>
          </w:p>
        </w:tc>
      </w:tr>
      <w:tr w:rsidR="009925D8" w:rsidRPr="009D2EA2" w14:paraId="3FF754A6" w14:textId="77777777" w:rsidTr="00C66EB1"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10D4E4" w14:textId="77777777" w:rsidR="009925D8" w:rsidRPr="009D2EA2" w:rsidRDefault="009925D8" w:rsidP="00C66EB1">
            <w:pPr>
              <w:rPr>
                <w:b/>
                <w:bCs/>
              </w:rPr>
            </w:pPr>
            <w:r w:rsidRPr="009D2EA2">
              <w:rPr>
                <w:b/>
                <w:bCs/>
              </w:rPr>
              <w:t>Durchschnitt: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C42D3C" w14:textId="77777777" w:rsidR="009925D8" w:rsidRPr="009D2EA2" w:rsidRDefault="009925D8" w:rsidP="00C66EB1">
            <w:pPr>
              <w:rPr>
                <w:b/>
                <w:bCs/>
              </w:rPr>
            </w:pPr>
            <w:r w:rsidRPr="009D2EA2">
              <w:rPr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D2EA2">
              <w:rPr>
                <w:b/>
                <w:bCs/>
              </w:rPr>
              <w:instrText xml:space="preserve"> FORMTEXT </w:instrText>
            </w:r>
            <w:r w:rsidRPr="009D2EA2">
              <w:rPr>
                <w:b/>
                <w:bCs/>
              </w:rPr>
            </w:r>
            <w:r w:rsidRPr="009D2EA2">
              <w:rPr>
                <w:b/>
                <w:bCs/>
              </w:rPr>
              <w:fldChar w:fldCharType="separate"/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Pr="009D2EA2">
              <w:rPr>
                <w:b/>
                <w:bCs/>
              </w:rPr>
              <w:fldChar w:fldCharType="end"/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081AC2" w14:textId="77777777" w:rsidR="009925D8" w:rsidRPr="009D2EA2" w:rsidRDefault="009925D8" w:rsidP="00C66EB1">
            <w:pPr>
              <w:rPr>
                <w:b/>
                <w:bCs/>
              </w:rPr>
            </w:pPr>
            <w:r w:rsidRPr="009D2EA2">
              <w:rPr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D2EA2">
              <w:rPr>
                <w:b/>
                <w:bCs/>
              </w:rPr>
              <w:instrText xml:space="preserve"> FORMTEXT </w:instrText>
            </w:r>
            <w:r w:rsidRPr="009D2EA2">
              <w:rPr>
                <w:b/>
                <w:bCs/>
              </w:rPr>
            </w:r>
            <w:r w:rsidRPr="009D2EA2">
              <w:rPr>
                <w:b/>
                <w:bCs/>
              </w:rPr>
              <w:fldChar w:fldCharType="separate"/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="009D2EA2">
              <w:rPr>
                <w:b/>
                <w:bCs/>
                <w:noProof/>
              </w:rPr>
              <w:t> </w:t>
            </w:r>
            <w:r w:rsidRPr="009D2EA2">
              <w:rPr>
                <w:b/>
                <w:bCs/>
              </w:rPr>
              <w:fldChar w:fldCharType="end"/>
            </w:r>
          </w:p>
        </w:tc>
      </w:tr>
    </w:tbl>
    <w:p w14:paraId="0E774BC9" w14:textId="77777777" w:rsidR="009925D8" w:rsidRPr="009D2EA2" w:rsidRDefault="009925D8" w:rsidP="00C66EB1"/>
    <w:p w14:paraId="11A30B94" w14:textId="77777777" w:rsidR="009925D8" w:rsidRPr="009D2EA2" w:rsidRDefault="009925D8" w:rsidP="00C66EB1"/>
    <w:p w14:paraId="36FFF107" w14:textId="77777777" w:rsidR="009925D8" w:rsidRPr="009D2EA2" w:rsidRDefault="009925D8" w:rsidP="00C66EB1">
      <w:pPr>
        <w:keepNext/>
        <w:keepLines/>
        <w:rPr>
          <w:rFonts w:cs="Arial"/>
          <w:b/>
          <w:bCs/>
          <w:kern w:val="28"/>
          <w:szCs w:val="32"/>
        </w:rPr>
      </w:pPr>
      <w:r w:rsidRPr="009D2EA2">
        <w:rPr>
          <w:rFonts w:cs="Arial"/>
          <w:b/>
          <w:bCs/>
          <w:kern w:val="28"/>
          <w:szCs w:val="32"/>
        </w:rPr>
        <w:t>Verfasser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51"/>
        <w:gridCol w:w="5920"/>
      </w:tblGrid>
      <w:tr w:rsidR="009925D8" w:rsidRPr="009D2EA2" w14:paraId="6E3D3A3A" w14:textId="77777777" w:rsidTr="00C66EB1">
        <w:tc>
          <w:tcPr>
            <w:tcW w:w="1737" w:type="pct"/>
            <w:hideMark/>
          </w:tcPr>
          <w:p w14:paraId="13CE5F3B" w14:textId="77777777" w:rsidR="009925D8" w:rsidRPr="009D2EA2" w:rsidRDefault="009925D8" w:rsidP="00C66EB1">
            <w:r w:rsidRPr="009D2EA2">
              <w:t>Name / Funktion:</w:t>
            </w:r>
          </w:p>
        </w:tc>
        <w:tc>
          <w:tcPr>
            <w:tcW w:w="3263" w:type="pct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6F280B0F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0B6350C6" w14:textId="77777777" w:rsidTr="00C66EB1">
        <w:trPr>
          <w:trHeight w:val="223"/>
        </w:trPr>
        <w:tc>
          <w:tcPr>
            <w:tcW w:w="1737" w:type="pct"/>
            <w:hideMark/>
          </w:tcPr>
          <w:p w14:paraId="3DEFC5F8" w14:textId="77777777" w:rsidR="009925D8" w:rsidRPr="009D2EA2" w:rsidRDefault="009925D8" w:rsidP="00C66EB1">
            <w:r w:rsidRPr="009D2EA2">
              <w:t>Ort / Datum:</w:t>
            </w:r>
          </w:p>
        </w:tc>
        <w:tc>
          <w:tcPr>
            <w:tcW w:w="326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328AA186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tr w:rsidR="009925D8" w:rsidRPr="009D2EA2" w14:paraId="7C5164CF" w14:textId="77777777" w:rsidTr="00C66EB1">
        <w:trPr>
          <w:trHeight w:val="223"/>
        </w:trPr>
        <w:tc>
          <w:tcPr>
            <w:tcW w:w="1737" w:type="pct"/>
            <w:hideMark/>
          </w:tcPr>
          <w:p w14:paraId="7C1E6D27" w14:textId="77777777" w:rsidR="009925D8" w:rsidRPr="009D2EA2" w:rsidRDefault="009925D8" w:rsidP="00C66EB1">
            <w:r w:rsidRPr="009D2EA2">
              <w:t>Visum:</w:t>
            </w:r>
          </w:p>
        </w:tc>
        <w:tc>
          <w:tcPr>
            <w:tcW w:w="326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hideMark/>
          </w:tcPr>
          <w:p w14:paraId="364E7E55" w14:textId="77777777" w:rsidR="009925D8" w:rsidRPr="009D2EA2" w:rsidRDefault="009925D8" w:rsidP="00C66EB1">
            <w:r w:rsidRPr="009D2EA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D2EA2">
              <w:instrText xml:space="preserve"> FORMTEXT </w:instrText>
            </w:r>
            <w:r w:rsidRPr="009D2EA2">
              <w:fldChar w:fldCharType="separate"/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="009D2EA2">
              <w:rPr>
                <w:noProof/>
              </w:rPr>
              <w:t> </w:t>
            </w:r>
            <w:r w:rsidRPr="009D2EA2">
              <w:fldChar w:fldCharType="end"/>
            </w:r>
          </w:p>
        </w:tc>
      </w:tr>
      <w:bookmarkEnd w:id="0"/>
    </w:tbl>
    <w:p w14:paraId="5995428C" w14:textId="77777777" w:rsidR="009500C4" w:rsidRPr="009D2EA2" w:rsidRDefault="00A25324" w:rsidP="009925D8"/>
    <w:p w14:paraId="4E26DDAF" w14:textId="77777777" w:rsidR="00290347" w:rsidRPr="009D2EA2" w:rsidRDefault="00A25324" w:rsidP="003D3E87"/>
    <w:p w14:paraId="441360D6" w14:textId="77777777" w:rsidR="00014413" w:rsidRPr="009D2EA2" w:rsidRDefault="00A25324" w:rsidP="003D3E87"/>
    <w:sectPr w:rsidR="00014413" w:rsidRPr="009D2EA2" w:rsidSect="009D2EA2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1418" w:right="1134" w:bottom="1134" w:left="1701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6828E" w14:textId="77777777" w:rsidR="00FE3BC0" w:rsidRPr="009D2EA2" w:rsidRDefault="00FE3BC0">
      <w:r w:rsidRPr="009D2EA2">
        <w:separator/>
      </w:r>
    </w:p>
  </w:endnote>
  <w:endnote w:type="continuationSeparator" w:id="0">
    <w:p w14:paraId="4875B8DB" w14:textId="77777777" w:rsidR="00FE3BC0" w:rsidRPr="009D2EA2" w:rsidRDefault="00FE3BC0">
      <w:r w:rsidRPr="009D2EA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8" w:type="dxa"/>
      <w:tblLayout w:type="fixed"/>
      <w:tblLook w:val="04A0" w:firstRow="1" w:lastRow="0" w:firstColumn="1" w:lastColumn="0" w:noHBand="0" w:noVBand="1"/>
    </w:tblPr>
    <w:tblGrid>
      <w:gridCol w:w="2835"/>
      <w:gridCol w:w="4535"/>
      <w:gridCol w:w="2268"/>
    </w:tblGrid>
    <w:tr w:rsidR="00A25324" w:rsidRPr="00715B4A" w14:paraId="0D4D6300" w14:textId="77777777" w:rsidTr="003D4A70">
      <w:trPr>
        <w:trHeight w:val="198"/>
      </w:trPr>
      <w:tc>
        <w:tcPr>
          <w:tcW w:w="2835" w:type="dxa"/>
          <w:tcBorders>
            <w:top w:val="single" w:sz="4" w:space="0" w:color="808080"/>
          </w:tcBorders>
          <w:shd w:val="clear" w:color="auto" w:fill="auto"/>
          <w:vAlign w:val="center"/>
        </w:tcPr>
        <w:p w14:paraId="0D46D65B" w14:textId="77777777" w:rsidR="00A25324" w:rsidRPr="00715B4A" w:rsidRDefault="00A25324" w:rsidP="00A25324">
          <w:pPr>
            <w:rPr>
              <w:rStyle w:val="Seitenzahl"/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docname"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proofErr w:type="spellStart"/>
          <w:r>
            <w:rPr>
              <w:color w:val="808080"/>
              <w:sz w:val="12"/>
              <w:szCs w:val="12"/>
            </w:rPr>
            <w:t>QVO_Vorlage_Referenzanfragen</w:t>
          </w:r>
          <w:proofErr w:type="spellEnd"/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4535" w:type="dxa"/>
          <w:tcBorders>
            <w:top w:val="single" w:sz="4" w:space="0" w:color="808080"/>
          </w:tcBorders>
          <w:shd w:val="clear" w:color="auto" w:fill="auto"/>
          <w:vAlign w:val="center"/>
        </w:tcPr>
        <w:p w14:paraId="719A0CAA" w14:textId="77777777" w:rsidR="00A25324" w:rsidRPr="00715B4A" w:rsidRDefault="00A25324" w:rsidP="00A25324">
          <w:pPr>
            <w:rPr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"LUKS processname"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Projektmanagement Bau/TS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2268" w:type="dxa"/>
          <w:tcBorders>
            <w:top w:val="single" w:sz="4" w:space="0" w:color="808080"/>
          </w:tcBorders>
          <w:shd w:val="clear" w:color="auto" w:fill="auto"/>
          <w:vAlign w:val="center"/>
        </w:tcPr>
        <w:p w14:paraId="3DE4CB05" w14:textId="77777777" w:rsidR="00A25324" w:rsidRPr="00715B4A" w:rsidRDefault="00A25324" w:rsidP="00A25324">
          <w:pPr>
            <w:pStyle w:val="Fuzeile"/>
            <w:tabs>
              <w:tab w:val="right" w:pos="9923"/>
            </w:tabs>
            <w:ind w:left="360"/>
            <w:jc w:val="right"/>
            <w:rPr>
              <w:color w:val="808080"/>
              <w:sz w:val="12"/>
              <w:szCs w:val="12"/>
            </w:rPr>
          </w:pPr>
          <w:r>
            <w:rPr>
              <w:rStyle w:val="Seitenzahl"/>
              <w:color w:val="808080"/>
              <w:sz w:val="12"/>
              <w:szCs w:val="12"/>
            </w:rPr>
            <w:fldChar w:fldCharType="begin"/>
          </w:r>
          <w:r>
            <w:rPr>
              <w:rStyle w:val="Seitenzahl"/>
              <w:color w:val="808080"/>
              <w:sz w:val="12"/>
              <w:szCs w:val="12"/>
            </w:rPr>
            <w:instrText xml:space="preserve"> DOCPROPERTY  "LUKS overviewname"  \* MERGEFORMAT </w:instrText>
          </w:r>
          <w:r>
            <w:rPr>
              <w:rStyle w:val="Seitenzahl"/>
              <w:color w:val="808080"/>
              <w:sz w:val="12"/>
              <w:szCs w:val="12"/>
            </w:rPr>
            <w:fldChar w:fldCharType="end"/>
          </w:r>
        </w:p>
      </w:tc>
    </w:tr>
    <w:tr w:rsidR="00A25324" w:rsidRPr="00715B4A" w14:paraId="56DC40A5" w14:textId="77777777" w:rsidTr="003D4A70">
      <w:trPr>
        <w:trHeight w:val="198"/>
      </w:trPr>
      <w:tc>
        <w:tcPr>
          <w:tcW w:w="2835" w:type="dxa"/>
          <w:shd w:val="clear" w:color="auto" w:fill="auto"/>
          <w:vAlign w:val="center"/>
        </w:tcPr>
        <w:p w14:paraId="6CDBA4DB" w14:textId="77777777" w:rsidR="00A25324" w:rsidRPr="00715B4A" w:rsidRDefault="00A25324" w:rsidP="00A25324">
          <w:pPr>
            <w:rPr>
              <w:color w:val="808080"/>
              <w:sz w:val="12"/>
              <w:szCs w:val="12"/>
            </w:rPr>
          </w:pPr>
          <w:r>
            <w:rPr>
              <w:color w:val="808080"/>
              <w:sz w:val="12"/>
              <w:szCs w:val="12"/>
            </w:rPr>
            <w:t>Gültig ab</w:t>
          </w:r>
          <w:r w:rsidRPr="00715B4A">
            <w:rPr>
              <w:color w:val="808080"/>
              <w:sz w:val="12"/>
              <w:szCs w:val="12"/>
            </w:rPr>
            <w:t xml:space="preserve">: </w:t>
          </w:r>
          <w:r>
            <w:rPr>
              <w:color w:val="808080"/>
              <w:sz w:val="12"/>
              <w:szCs w:val="12"/>
            </w:rPr>
            <w:fldChar w:fldCharType="begin"/>
          </w:r>
          <w:r>
            <w:rPr>
              <w:color w:val="808080"/>
              <w:sz w:val="12"/>
              <w:szCs w:val="12"/>
            </w:rPr>
            <w:instrText xml:space="preserve"> DOCPROPERTY  "IMS validfrom"  \* MERGEFORMAT </w:instrText>
          </w:r>
          <w:r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10.05.2023</w:t>
          </w:r>
          <w:r>
            <w:rPr>
              <w:color w:val="808080"/>
              <w:sz w:val="12"/>
              <w:szCs w:val="12"/>
            </w:rPr>
            <w:fldChar w:fldCharType="end"/>
          </w:r>
          <w:r w:rsidRPr="00715B4A">
            <w:rPr>
              <w:color w:val="808080"/>
              <w:sz w:val="12"/>
              <w:szCs w:val="12"/>
            </w:rPr>
            <w:t xml:space="preserve"> </w:t>
          </w:r>
        </w:p>
      </w:tc>
      <w:tc>
        <w:tcPr>
          <w:tcW w:w="4535" w:type="dxa"/>
          <w:shd w:val="clear" w:color="auto" w:fill="auto"/>
          <w:vAlign w:val="center"/>
        </w:tcPr>
        <w:p w14:paraId="415045B1" w14:textId="77777777" w:rsidR="00A25324" w:rsidRPr="00715B4A" w:rsidRDefault="00A25324" w:rsidP="00A25324">
          <w:pPr>
            <w:pStyle w:val="Fuzeile"/>
            <w:tabs>
              <w:tab w:val="right" w:pos="9923"/>
            </w:tabs>
            <w:rPr>
              <w:rStyle w:val="Seitenzahl"/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t xml:space="preserve">Freigegeben durch: </w:t>
          </w: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changeuser"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Urs Ruckli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2268" w:type="dxa"/>
          <w:shd w:val="clear" w:color="auto" w:fill="auto"/>
          <w:vAlign w:val="center"/>
        </w:tcPr>
        <w:p w14:paraId="3F8E72F0" w14:textId="77777777" w:rsidR="00A25324" w:rsidRPr="00715B4A" w:rsidRDefault="00A25324" w:rsidP="00A25324">
          <w:pPr>
            <w:pStyle w:val="Fuzeile"/>
            <w:tabs>
              <w:tab w:val="right" w:pos="9923"/>
            </w:tabs>
            <w:jc w:val="right"/>
            <w:rPr>
              <w:rStyle w:val="Seitenzahl"/>
              <w:color w:val="808080"/>
              <w:sz w:val="12"/>
              <w:szCs w:val="12"/>
            </w:rPr>
          </w:pPr>
          <w:r>
            <w:rPr>
              <w:color w:val="808080"/>
              <w:sz w:val="12"/>
              <w:szCs w:val="12"/>
            </w:rPr>
            <w:t>Autor</w:t>
          </w:r>
          <w:r w:rsidRPr="00715B4A">
            <w:rPr>
              <w:color w:val="808080"/>
              <w:sz w:val="12"/>
              <w:szCs w:val="12"/>
            </w:rPr>
            <w:t xml:space="preserve">: </w:t>
          </w:r>
          <w:r>
            <w:rPr>
              <w:color w:val="808080"/>
              <w:sz w:val="12"/>
              <w:szCs w:val="12"/>
            </w:rPr>
            <w:fldChar w:fldCharType="begin"/>
          </w:r>
          <w:r>
            <w:rPr>
              <w:color w:val="808080"/>
              <w:sz w:val="12"/>
              <w:szCs w:val="12"/>
            </w:rPr>
            <w:instrText xml:space="preserve"> DOCPROPERTY  "IMS meta 1493"  \* MERGEFORMAT </w:instrText>
          </w:r>
          <w:r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Susanne Hügel</w:t>
          </w:r>
          <w:r>
            <w:rPr>
              <w:color w:val="808080"/>
              <w:sz w:val="12"/>
              <w:szCs w:val="12"/>
            </w:rPr>
            <w:fldChar w:fldCharType="end"/>
          </w:r>
          <w:r w:rsidRPr="00715B4A">
            <w:rPr>
              <w:color w:val="808080"/>
              <w:sz w:val="12"/>
              <w:szCs w:val="12"/>
            </w:rPr>
            <w:t xml:space="preserve"> </w:t>
          </w:r>
        </w:p>
      </w:tc>
    </w:tr>
    <w:tr w:rsidR="00A25324" w:rsidRPr="00715B4A" w14:paraId="235F6917" w14:textId="77777777" w:rsidTr="003D4A70">
      <w:trPr>
        <w:trHeight w:val="198"/>
      </w:trPr>
      <w:tc>
        <w:tcPr>
          <w:tcW w:w="2835" w:type="dxa"/>
          <w:shd w:val="clear" w:color="auto" w:fill="auto"/>
          <w:vAlign w:val="center"/>
        </w:tcPr>
        <w:p w14:paraId="5AA8E384" w14:textId="77777777" w:rsidR="00A25324" w:rsidRPr="00715B4A" w:rsidRDefault="00A25324" w:rsidP="00A25324">
          <w:pPr>
            <w:rPr>
              <w:color w:val="808080"/>
              <w:sz w:val="12"/>
              <w:szCs w:val="12"/>
            </w:rPr>
          </w:pPr>
          <w:proofErr w:type="spellStart"/>
          <w:r w:rsidRPr="00715B4A">
            <w:rPr>
              <w:color w:val="808080"/>
              <w:sz w:val="12"/>
              <w:szCs w:val="12"/>
            </w:rPr>
            <w:t>Dok-Nr</w:t>
          </w:r>
          <w:proofErr w:type="spellEnd"/>
          <w:r w:rsidRPr="00715B4A">
            <w:rPr>
              <w:color w:val="808080"/>
              <w:sz w:val="12"/>
              <w:szCs w:val="12"/>
            </w:rPr>
            <w:t xml:space="preserve">: </w:t>
          </w: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docId"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Q 15761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4535" w:type="dxa"/>
          <w:shd w:val="clear" w:color="auto" w:fill="auto"/>
          <w:vAlign w:val="center"/>
        </w:tcPr>
        <w:p w14:paraId="1C2D162C" w14:textId="77777777" w:rsidR="00A25324" w:rsidRPr="00715B4A" w:rsidRDefault="00A25324" w:rsidP="00A25324">
          <w:pPr>
            <w:rPr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t xml:space="preserve">Änderungen: </w:t>
          </w: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change"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-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2268" w:type="dxa"/>
          <w:shd w:val="clear" w:color="auto" w:fill="auto"/>
          <w:vAlign w:val="center"/>
        </w:tcPr>
        <w:p w14:paraId="08B859F3" w14:textId="77777777" w:rsidR="00A25324" w:rsidRPr="00276169" w:rsidRDefault="00A25324" w:rsidP="00A25324">
          <w:pPr>
            <w:pStyle w:val="Fuzeile"/>
            <w:tabs>
              <w:tab w:val="right" w:pos="9923"/>
            </w:tabs>
            <w:ind w:left="360"/>
            <w:jc w:val="right"/>
            <w:rPr>
              <w:rStyle w:val="Seitenzahl"/>
              <w:b/>
              <w:color w:val="808080"/>
              <w:sz w:val="12"/>
              <w:szCs w:val="12"/>
            </w:rPr>
          </w:pPr>
          <w:r w:rsidRPr="00276169">
            <w:rPr>
              <w:rStyle w:val="Seitenzahl"/>
              <w:color w:val="808080"/>
              <w:sz w:val="12"/>
              <w:szCs w:val="12"/>
            </w:rPr>
            <w:t xml:space="preserve">Seite </w: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begin"/>
          </w:r>
          <w:r w:rsidRPr="00276169">
            <w:rPr>
              <w:rStyle w:val="Seitenzahl"/>
              <w:color w:val="808080"/>
              <w:sz w:val="12"/>
              <w:szCs w:val="12"/>
            </w:rPr>
            <w:instrText xml:space="preserve"> PAGE </w:instrTex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separate"/>
          </w:r>
          <w:r>
            <w:rPr>
              <w:rStyle w:val="Seitenzahl"/>
              <w:noProof/>
              <w:color w:val="808080"/>
              <w:sz w:val="12"/>
              <w:szCs w:val="12"/>
            </w:rPr>
            <w:t>1</w: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end"/>
          </w:r>
          <w:r w:rsidRPr="00276169">
            <w:rPr>
              <w:rStyle w:val="Seitenzahl"/>
              <w:color w:val="808080"/>
              <w:sz w:val="12"/>
              <w:szCs w:val="12"/>
            </w:rPr>
            <w:t>/</w: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begin"/>
          </w:r>
          <w:r w:rsidRPr="00276169">
            <w:rPr>
              <w:rStyle w:val="Seitenzahl"/>
              <w:color w:val="808080"/>
              <w:sz w:val="12"/>
              <w:szCs w:val="12"/>
            </w:rPr>
            <w:instrText xml:space="preserve"> NUMPAGES </w:instrTex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separate"/>
          </w:r>
          <w:r>
            <w:rPr>
              <w:rStyle w:val="Seitenzahl"/>
              <w:noProof/>
              <w:color w:val="808080"/>
              <w:sz w:val="12"/>
              <w:szCs w:val="12"/>
            </w:rPr>
            <w:t>2</w: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end"/>
          </w:r>
        </w:p>
      </w:tc>
    </w:tr>
  </w:tbl>
  <w:p w14:paraId="1AA875BA" w14:textId="77777777" w:rsidR="003D3E87" w:rsidRPr="009D2EA2" w:rsidRDefault="00A25324">
    <w:pPr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417A" w14:textId="77777777" w:rsidR="003D3E87" w:rsidRDefault="00A25324">
    <w:pPr>
      <w:rPr>
        <w:sz w:val="2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2835"/>
      <w:gridCol w:w="4535"/>
      <w:gridCol w:w="2268"/>
    </w:tblGrid>
    <w:tr w:rsidR="00A25324" w:rsidRPr="00715B4A" w14:paraId="58B0F251" w14:textId="77777777" w:rsidTr="003D4A70">
      <w:trPr>
        <w:trHeight w:val="198"/>
      </w:trPr>
      <w:tc>
        <w:tcPr>
          <w:tcW w:w="2835" w:type="dxa"/>
          <w:tcBorders>
            <w:top w:val="single" w:sz="4" w:space="0" w:color="808080"/>
          </w:tcBorders>
          <w:shd w:val="clear" w:color="auto" w:fill="auto"/>
          <w:vAlign w:val="center"/>
        </w:tcPr>
        <w:p w14:paraId="1F2A7252" w14:textId="77777777" w:rsidR="00A25324" w:rsidRPr="00715B4A" w:rsidRDefault="00A25324" w:rsidP="00A25324">
          <w:pPr>
            <w:rPr>
              <w:rStyle w:val="Seitenzahl"/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docname"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proofErr w:type="spellStart"/>
          <w:r>
            <w:rPr>
              <w:color w:val="808080"/>
              <w:sz w:val="12"/>
              <w:szCs w:val="12"/>
            </w:rPr>
            <w:t>QVO_Vorlage_Referenzanfragen</w:t>
          </w:r>
          <w:proofErr w:type="spellEnd"/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4535" w:type="dxa"/>
          <w:tcBorders>
            <w:top w:val="single" w:sz="4" w:space="0" w:color="808080"/>
          </w:tcBorders>
          <w:shd w:val="clear" w:color="auto" w:fill="auto"/>
          <w:vAlign w:val="center"/>
        </w:tcPr>
        <w:p w14:paraId="3A7072E1" w14:textId="77777777" w:rsidR="00A25324" w:rsidRPr="00715B4A" w:rsidRDefault="00A25324" w:rsidP="00A25324">
          <w:pPr>
            <w:rPr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"LUKS processname"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Projektmanagement Bau/TS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2268" w:type="dxa"/>
          <w:tcBorders>
            <w:top w:val="single" w:sz="4" w:space="0" w:color="808080"/>
          </w:tcBorders>
          <w:shd w:val="clear" w:color="auto" w:fill="auto"/>
          <w:vAlign w:val="center"/>
        </w:tcPr>
        <w:p w14:paraId="06F3F955" w14:textId="77777777" w:rsidR="00A25324" w:rsidRPr="00715B4A" w:rsidRDefault="00A25324" w:rsidP="00A25324">
          <w:pPr>
            <w:pStyle w:val="Fuzeile"/>
            <w:tabs>
              <w:tab w:val="right" w:pos="9923"/>
            </w:tabs>
            <w:ind w:left="360"/>
            <w:jc w:val="right"/>
            <w:rPr>
              <w:color w:val="808080"/>
              <w:sz w:val="12"/>
              <w:szCs w:val="12"/>
            </w:rPr>
          </w:pPr>
          <w:r>
            <w:rPr>
              <w:rStyle w:val="Seitenzahl"/>
              <w:color w:val="808080"/>
              <w:sz w:val="12"/>
              <w:szCs w:val="12"/>
            </w:rPr>
            <w:fldChar w:fldCharType="begin"/>
          </w:r>
          <w:r>
            <w:rPr>
              <w:rStyle w:val="Seitenzahl"/>
              <w:color w:val="808080"/>
              <w:sz w:val="12"/>
              <w:szCs w:val="12"/>
            </w:rPr>
            <w:instrText xml:space="preserve"> DOCPROPERTY  "LUKS overviewname"  \* MERGEFORMAT </w:instrText>
          </w:r>
          <w:r>
            <w:rPr>
              <w:rStyle w:val="Seitenzahl"/>
              <w:color w:val="808080"/>
              <w:sz w:val="12"/>
              <w:szCs w:val="12"/>
            </w:rPr>
            <w:fldChar w:fldCharType="end"/>
          </w:r>
        </w:p>
      </w:tc>
    </w:tr>
    <w:tr w:rsidR="00A25324" w:rsidRPr="00715B4A" w14:paraId="1098B5E8" w14:textId="77777777" w:rsidTr="003D4A70">
      <w:trPr>
        <w:trHeight w:val="198"/>
      </w:trPr>
      <w:tc>
        <w:tcPr>
          <w:tcW w:w="2835" w:type="dxa"/>
          <w:shd w:val="clear" w:color="auto" w:fill="auto"/>
          <w:vAlign w:val="center"/>
        </w:tcPr>
        <w:p w14:paraId="174CEF5C" w14:textId="77777777" w:rsidR="00A25324" w:rsidRPr="00715B4A" w:rsidRDefault="00A25324" w:rsidP="00A25324">
          <w:pPr>
            <w:rPr>
              <w:color w:val="808080"/>
              <w:sz w:val="12"/>
              <w:szCs w:val="12"/>
            </w:rPr>
          </w:pPr>
          <w:r>
            <w:rPr>
              <w:color w:val="808080"/>
              <w:sz w:val="12"/>
              <w:szCs w:val="12"/>
            </w:rPr>
            <w:t>Gültig ab</w:t>
          </w:r>
          <w:r w:rsidRPr="00715B4A">
            <w:rPr>
              <w:color w:val="808080"/>
              <w:sz w:val="12"/>
              <w:szCs w:val="12"/>
            </w:rPr>
            <w:t xml:space="preserve">: </w:t>
          </w:r>
          <w:r>
            <w:rPr>
              <w:color w:val="808080"/>
              <w:sz w:val="12"/>
              <w:szCs w:val="12"/>
            </w:rPr>
            <w:fldChar w:fldCharType="begin"/>
          </w:r>
          <w:r>
            <w:rPr>
              <w:color w:val="808080"/>
              <w:sz w:val="12"/>
              <w:szCs w:val="12"/>
            </w:rPr>
            <w:instrText xml:space="preserve"> DOCPROPERTY  "IMS validfrom"  \* MERGEFORMAT </w:instrText>
          </w:r>
          <w:r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10.05.2023</w:t>
          </w:r>
          <w:r>
            <w:rPr>
              <w:color w:val="808080"/>
              <w:sz w:val="12"/>
              <w:szCs w:val="12"/>
            </w:rPr>
            <w:fldChar w:fldCharType="end"/>
          </w:r>
          <w:r w:rsidRPr="00715B4A">
            <w:rPr>
              <w:color w:val="808080"/>
              <w:sz w:val="12"/>
              <w:szCs w:val="12"/>
            </w:rPr>
            <w:t xml:space="preserve"> </w:t>
          </w:r>
        </w:p>
      </w:tc>
      <w:tc>
        <w:tcPr>
          <w:tcW w:w="4535" w:type="dxa"/>
          <w:shd w:val="clear" w:color="auto" w:fill="auto"/>
          <w:vAlign w:val="center"/>
        </w:tcPr>
        <w:p w14:paraId="7D875F68" w14:textId="77777777" w:rsidR="00A25324" w:rsidRPr="00715B4A" w:rsidRDefault="00A25324" w:rsidP="00A25324">
          <w:pPr>
            <w:pStyle w:val="Fuzeile"/>
            <w:tabs>
              <w:tab w:val="right" w:pos="9923"/>
            </w:tabs>
            <w:rPr>
              <w:rStyle w:val="Seitenzahl"/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t xml:space="preserve">Freigegeben durch: </w:t>
          </w: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changeuser"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Urs Ruckli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2268" w:type="dxa"/>
          <w:shd w:val="clear" w:color="auto" w:fill="auto"/>
          <w:vAlign w:val="center"/>
        </w:tcPr>
        <w:p w14:paraId="4D640175" w14:textId="77777777" w:rsidR="00A25324" w:rsidRPr="00715B4A" w:rsidRDefault="00A25324" w:rsidP="00A25324">
          <w:pPr>
            <w:pStyle w:val="Fuzeile"/>
            <w:tabs>
              <w:tab w:val="right" w:pos="9923"/>
            </w:tabs>
            <w:jc w:val="right"/>
            <w:rPr>
              <w:rStyle w:val="Seitenzahl"/>
              <w:color w:val="808080"/>
              <w:sz w:val="12"/>
              <w:szCs w:val="12"/>
            </w:rPr>
          </w:pPr>
          <w:r>
            <w:rPr>
              <w:color w:val="808080"/>
              <w:sz w:val="12"/>
              <w:szCs w:val="12"/>
            </w:rPr>
            <w:t>Autor</w:t>
          </w:r>
          <w:r w:rsidRPr="00715B4A">
            <w:rPr>
              <w:color w:val="808080"/>
              <w:sz w:val="12"/>
              <w:szCs w:val="12"/>
            </w:rPr>
            <w:t xml:space="preserve">: </w:t>
          </w:r>
          <w:r>
            <w:rPr>
              <w:color w:val="808080"/>
              <w:sz w:val="12"/>
              <w:szCs w:val="12"/>
            </w:rPr>
            <w:fldChar w:fldCharType="begin"/>
          </w:r>
          <w:r>
            <w:rPr>
              <w:color w:val="808080"/>
              <w:sz w:val="12"/>
              <w:szCs w:val="12"/>
            </w:rPr>
            <w:instrText xml:space="preserve"> DOCPROPERTY  "IMS meta 1493"  \* MERGEFORMAT </w:instrText>
          </w:r>
          <w:r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Susanne Hügel</w:t>
          </w:r>
          <w:r>
            <w:rPr>
              <w:color w:val="808080"/>
              <w:sz w:val="12"/>
              <w:szCs w:val="12"/>
            </w:rPr>
            <w:fldChar w:fldCharType="end"/>
          </w:r>
          <w:r w:rsidRPr="00715B4A">
            <w:rPr>
              <w:color w:val="808080"/>
              <w:sz w:val="12"/>
              <w:szCs w:val="12"/>
            </w:rPr>
            <w:t xml:space="preserve"> </w:t>
          </w:r>
        </w:p>
      </w:tc>
    </w:tr>
    <w:tr w:rsidR="00A25324" w:rsidRPr="00715B4A" w14:paraId="35DAED0D" w14:textId="77777777" w:rsidTr="003D4A70">
      <w:trPr>
        <w:trHeight w:val="198"/>
      </w:trPr>
      <w:tc>
        <w:tcPr>
          <w:tcW w:w="2835" w:type="dxa"/>
          <w:shd w:val="clear" w:color="auto" w:fill="auto"/>
          <w:vAlign w:val="center"/>
        </w:tcPr>
        <w:p w14:paraId="4D8734EF" w14:textId="77777777" w:rsidR="00A25324" w:rsidRPr="00715B4A" w:rsidRDefault="00A25324" w:rsidP="00A25324">
          <w:pPr>
            <w:rPr>
              <w:color w:val="808080"/>
              <w:sz w:val="12"/>
              <w:szCs w:val="12"/>
            </w:rPr>
          </w:pPr>
          <w:proofErr w:type="spellStart"/>
          <w:r w:rsidRPr="00715B4A">
            <w:rPr>
              <w:color w:val="808080"/>
              <w:sz w:val="12"/>
              <w:szCs w:val="12"/>
            </w:rPr>
            <w:t>Dok-Nr</w:t>
          </w:r>
          <w:proofErr w:type="spellEnd"/>
          <w:r w:rsidRPr="00715B4A">
            <w:rPr>
              <w:color w:val="808080"/>
              <w:sz w:val="12"/>
              <w:szCs w:val="12"/>
            </w:rPr>
            <w:t xml:space="preserve">: </w:t>
          </w: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docId"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Q 15761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4535" w:type="dxa"/>
          <w:shd w:val="clear" w:color="auto" w:fill="auto"/>
          <w:vAlign w:val="center"/>
        </w:tcPr>
        <w:p w14:paraId="5706A2BE" w14:textId="77777777" w:rsidR="00A25324" w:rsidRPr="00715B4A" w:rsidRDefault="00A25324" w:rsidP="00A25324">
          <w:pPr>
            <w:rPr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t xml:space="preserve">Änderungen: </w:t>
          </w: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change"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-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2268" w:type="dxa"/>
          <w:shd w:val="clear" w:color="auto" w:fill="auto"/>
          <w:vAlign w:val="center"/>
        </w:tcPr>
        <w:p w14:paraId="349E3EC5" w14:textId="77777777" w:rsidR="00A25324" w:rsidRPr="00276169" w:rsidRDefault="00A25324" w:rsidP="00A25324">
          <w:pPr>
            <w:pStyle w:val="Fuzeile"/>
            <w:tabs>
              <w:tab w:val="right" w:pos="9923"/>
            </w:tabs>
            <w:ind w:left="360"/>
            <w:jc w:val="right"/>
            <w:rPr>
              <w:rStyle w:val="Seitenzahl"/>
              <w:b/>
              <w:color w:val="808080"/>
              <w:sz w:val="12"/>
              <w:szCs w:val="12"/>
            </w:rPr>
          </w:pPr>
          <w:r w:rsidRPr="00276169">
            <w:rPr>
              <w:rStyle w:val="Seitenzahl"/>
              <w:color w:val="808080"/>
              <w:sz w:val="12"/>
              <w:szCs w:val="12"/>
            </w:rPr>
            <w:t xml:space="preserve">Seite </w: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begin"/>
          </w:r>
          <w:r w:rsidRPr="00276169">
            <w:rPr>
              <w:rStyle w:val="Seitenzahl"/>
              <w:color w:val="808080"/>
              <w:sz w:val="12"/>
              <w:szCs w:val="12"/>
            </w:rPr>
            <w:instrText xml:space="preserve"> PAGE </w:instrTex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separate"/>
          </w:r>
          <w:r>
            <w:rPr>
              <w:rStyle w:val="Seitenzahl"/>
              <w:noProof/>
              <w:color w:val="808080"/>
              <w:sz w:val="12"/>
              <w:szCs w:val="12"/>
            </w:rPr>
            <w:t>1</w: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end"/>
          </w:r>
          <w:r w:rsidRPr="00276169">
            <w:rPr>
              <w:rStyle w:val="Seitenzahl"/>
              <w:color w:val="808080"/>
              <w:sz w:val="12"/>
              <w:szCs w:val="12"/>
            </w:rPr>
            <w:t>/</w: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begin"/>
          </w:r>
          <w:r w:rsidRPr="00276169">
            <w:rPr>
              <w:rStyle w:val="Seitenzahl"/>
              <w:color w:val="808080"/>
              <w:sz w:val="12"/>
              <w:szCs w:val="12"/>
            </w:rPr>
            <w:instrText xml:space="preserve"> NUMPAGES </w:instrTex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separate"/>
          </w:r>
          <w:r>
            <w:rPr>
              <w:rStyle w:val="Seitenzahl"/>
              <w:noProof/>
              <w:color w:val="808080"/>
              <w:sz w:val="12"/>
              <w:szCs w:val="12"/>
            </w:rPr>
            <w:t>2</w:t>
          </w:r>
          <w:r w:rsidRPr="00276169">
            <w:rPr>
              <w:rStyle w:val="Seitenzahl"/>
              <w:b/>
              <w:color w:val="808080"/>
              <w:sz w:val="12"/>
              <w:szCs w:val="12"/>
            </w:rPr>
            <w:fldChar w:fldCharType="end"/>
          </w:r>
        </w:p>
      </w:tc>
    </w:tr>
  </w:tbl>
  <w:p w14:paraId="6727274A" w14:textId="77777777" w:rsidR="003D3E87" w:rsidRDefault="00A25324">
    <w:pPr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130DA" w14:textId="0E5102E0" w:rsidR="003D3E87" w:rsidRPr="003173DA" w:rsidRDefault="009925D8">
    <w:pPr>
      <w:rPr>
        <w:lang w:val="en-US"/>
      </w:rPr>
    </w:pPr>
    <w:r>
      <w:fldChar w:fldCharType="begin"/>
    </w:r>
    <w:r w:rsidRPr="003173DA">
      <w:rPr>
        <w:lang w:val="en-US"/>
      </w:rPr>
      <w:instrText xml:space="preserve"> if </w:instrText>
    </w:r>
    <w:r>
      <w:fldChar w:fldCharType="begin"/>
    </w:r>
    <w:r w:rsidRPr="003173DA">
      <w:rPr>
        <w:lang w:val="en-US"/>
      </w:rPr>
      <w:instrText xml:space="preserve"> DOCPROPERTY "Outputprofile.Internal.Draft"\*CHARFORMAT \&lt;OawJumpToField value=0/&gt;</w:instrText>
    </w:r>
    <w:r>
      <w:fldChar w:fldCharType="separate"/>
    </w:r>
    <w:r w:rsidR="009D2EA2">
      <w:rPr>
        <w:b/>
        <w:bCs/>
        <w:lang w:val="de-DE"/>
      </w:rPr>
      <w:instrText>Fehler! Unbekannter Name für Dokument-Eigenschaft.</w:instrText>
    </w:r>
    <w:r>
      <w:fldChar w:fldCharType="end"/>
    </w:r>
    <w:r w:rsidRPr="003173DA">
      <w:rPr>
        <w:lang w:val="en-US"/>
      </w:rPr>
      <w:instrText xml:space="preserve"> = "" "" "</w:instrText>
    </w:r>
    <w:r>
      <w:fldChar w:fldCharType="begin"/>
    </w:r>
    <w:r>
      <w:instrText xml:space="preserve"> DATE  \@ "dd.MM.yyyy, HH:mm:ss"  \* CHARFORMAT \&lt;OawJumpToField value=0/&gt;</w:instrText>
    </w:r>
    <w:r>
      <w:fldChar w:fldCharType="separate"/>
    </w:r>
    <w:r w:rsidR="00A25324">
      <w:rPr>
        <w:noProof/>
      </w:rPr>
      <w:instrText>14.12.2022, 16:30:05</w:instrText>
    </w:r>
    <w:r>
      <w:fldChar w:fldCharType="end"/>
    </w:r>
    <w:r w:rsidRPr="003173DA">
      <w:rPr>
        <w:lang w:val="en-US"/>
      </w:rPr>
      <w:instrText xml:space="preserve">, </w:instrText>
    </w:r>
    <w:r>
      <w:fldChar w:fldCharType="begin"/>
    </w:r>
    <w:r w:rsidRPr="003173DA">
      <w:rPr>
        <w:lang w:val="en-US"/>
      </w:rPr>
      <w:instrText xml:space="preserve"> FILENAME  \p  \* MERGEFORMAT </w:instrText>
    </w:r>
    <w:r>
      <w:fldChar w:fldCharType="separate"/>
    </w:r>
    <w:r w:rsidR="009D2EA2">
      <w:rPr>
        <w:noProof/>
        <w:lang w:val="en-US"/>
      </w:rPr>
      <w:instrText>Dokument3</w:instrText>
    </w:r>
    <w:r>
      <w:fldChar w:fldCharType="end"/>
    </w:r>
    <w:r w:rsidRPr="003173DA">
      <w:rPr>
        <w:lang w:val="en-US"/>
      </w:rPr>
      <w:instrText>" \&lt;OawJumpToField value=0/&gt;</w:instrText>
    </w:r>
    <w:r>
      <w:fldChar w:fldCharType="separate"/>
    </w:r>
    <w:r w:rsidR="00A25324">
      <w:rPr>
        <w:noProof/>
      </w:rPr>
      <w:t>14.12.2022, 16:30:05</w:t>
    </w:r>
    <w:r w:rsidR="00A25324" w:rsidRPr="003173DA">
      <w:rPr>
        <w:noProof/>
        <w:lang w:val="en-US"/>
      </w:rPr>
      <w:t xml:space="preserve">, </w:t>
    </w:r>
    <w:r w:rsidR="00A25324">
      <w:rPr>
        <w:noProof/>
        <w:lang w:val="en-US"/>
      </w:rPr>
      <w:t>Dokument3</w:t>
    </w:r>
    <w:r>
      <w:fldChar w:fldCharType="end"/>
    </w:r>
    <w:r>
      <w:fldChar w:fldCharType="begin"/>
    </w:r>
    <w:r w:rsidRPr="003173DA">
      <w:rPr>
        <w:lang w:val="en-US"/>
      </w:rPr>
      <w:instrText xml:space="preserve"> if </w:instrText>
    </w:r>
    <w:r>
      <w:fldChar w:fldCharType="begin"/>
    </w:r>
    <w:r w:rsidRPr="003173DA">
      <w:rPr>
        <w:lang w:val="en-US"/>
      </w:rPr>
      <w:instrText xml:space="preserve"> DOCPROPERTY "Outputprofile.Internal.Original"\*CHARFORMAT \&lt;OawJumpToField value=0/&gt;</w:instrText>
    </w:r>
    <w:r>
      <w:fldChar w:fldCharType="separate"/>
    </w:r>
    <w:r w:rsidR="009D2EA2">
      <w:rPr>
        <w:b/>
        <w:bCs/>
        <w:lang w:val="de-DE"/>
      </w:rPr>
      <w:instrText>Fehler! Unbekannter Name für Dokument-Eigenschaft.</w:instrText>
    </w:r>
    <w:r>
      <w:fldChar w:fldCharType="end"/>
    </w:r>
    <w:r w:rsidRPr="003173DA">
      <w:rPr>
        <w:lang w:val="en-US"/>
      </w:rPr>
      <w:instrText xml:space="preserve"> = "" "" "</w:instrText>
    </w:r>
    <w:r>
      <w:fldChar w:fldCharType="begin"/>
    </w:r>
    <w:r>
      <w:instrText xml:space="preserve"> DATE  \@ "dd.MM.yyyy"  \* CHARFORMAT \&lt;OawJumpToField value=0/&gt;</w:instrText>
    </w:r>
    <w:r>
      <w:fldChar w:fldCharType="separate"/>
    </w:r>
    <w:r w:rsidR="00A25324">
      <w:rPr>
        <w:noProof/>
      </w:rPr>
      <w:instrText>14.12.2022</w:instrText>
    </w:r>
    <w:r>
      <w:fldChar w:fldCharType="end"/>
    </w:r>
    <w:r w:rsidRPr="003173DA">
      <w:rPr>
        <w:lang w:val="en-US"/>
      </w:rPr>
      <w:instrText xml:space="preserve">, </w:instrText>
    </w:r>
    <w:r>
      <w:fldChar w:fldCharType="begin"/>
    </w:r>
    <w:r w:rsidRPr="003173DA">
      <w:rPr>
        <w:lang w:val="en-US"/>
      </w:rPr>
      <w:instrText xml:space="preserve"> FILENAME  \p  \* MERGEFORMAT </w:instrText>
    </w:r>
    <w:r>
      <w:fldChar w:fldCharType="separate"/>
    </w:r>
    <w:r w:rsidR="009D2EA2">
      <w:rPr>
        <w:noProof/>
        <w:lang w:val="en-US"/>
      </w:rPr>
      <w:instrText>Dokument3</w:instrText>
    </w:r>
    <w:r>
      <w:fldChar w:fldCharType="end"/>
    </w:r>
    <w:r w:rsidRPr="003173DA">
      <w:rPr>
        <w:lang w:val="en-US"/>
      </w:rPr>
      <w:instrText>" \&lt;OawJumpToField value=0/&gt;</w:instrText>
    </w:r>
    <w:r>
      <w:fldChar w:fldCharType="separate"/>
    </w:r>
    <w:r w:rsidR="00A25324">
      <w:rPr>
        <w:noProof/>
      </w:rPr>
      <w:t>14.12.2022</w:t>
    </w:r>
    <w:r w:rsidR="00A25324" w:rsidRPr="003173DA">
      <w:rPr>
        <w:noProof/>
        <w:lang w:val="en-US"/>
      </w:rPr>
      <w:t xml:space="preserve">, </w:t>
    </w:r>
    <w:r w:rsidR="00A25324">
      <w:rPr>
        <w:noProof/>
        <w:lang w:val="en-US"/>
      </w:rPr>
      <w:t>Dokument3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847EC" w14:textId="77777777" w:rsidR="00FE3BC0" w:rsidRPr="009D2EA2" w:rsidRDefault="00FE3BC0">
      <w:r w:rsidRPr="009D2EA2">
        <w:separator/>
      </w:r>
    </w:p>
  </w:footnote>
  <w:footnote w:type="continuationSeparator" w:id="0">
    <w:p w14:paraId="23119322" w14:textId="77777777" w:rsidR="00FE3BC0" w:rsidRPr="009D2EA2" w:rsidRDefault="00FE3BC0">
      <w:r w:rsidRPr="009D2EA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847C" w14:textId="448AC0ED" w:rsidR="003D3E87" w:rsidRPr="009D2EA2" w:rsidRDefault="0059424A" w:rsidP="0059424A">
    <w:pPr>
      <w:jc w:val="right"/>
    </w:pPr>
    <w:r>
      <w:rPr>
        <w:noProof/>
      </w:rPr>
      <w:drawing>
        <wp:inline distT="0" distB="0" distL="0" distR="0" wp14:anchorId="1A180D9B" wp14:editId="27CEAE0E">
          <wp:extent cx="2383790" cy="571500"/>
          <wp:effectExtent l="0" t="0" r="0" b="0"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1253AD" w14:textId="77777777" w:rsidR="003D3E87" w:rsidRPr="009D2EA2" w:rsidRDefault="009925D8" w:rsidP="003D3E87">
    <w:r w:rsidRPr="009D2EA2">
      <w:rPr>
        <w:noProof/>
      </w:rPr>
      <w:drawing>
        <wp:anchor distT="0" distB="0" distL="114300" distR="114300" simplePos="0" relativeHeight="251658240" behindDoc="1" locked="1" layoutInCell="1" hidden="1" allowOverlap="1" wp14:anchorId="06F7D8CA" wp14:editId="6D44605F">
          <wp:simplePos x="0" y="0"/>
          <wp:positionH relativeFrom="column">
            <wp:posOffset>-1962</wp:posOffset>
          </wp:positionH>
          <wp:positionV relativeFrom="paragraph">
            <wp:posOffset>-2085</wp:posOffset>
          </wp:positionV>
          <wp:extent cx="4048690" cy="1333686"/>
          <wp:effectExtent l="0" t="0" r="9525" b="0"/>
          <wp:wrapNone/>
          <wp:docPr id="1" name="dfcb3621-5d45-4e40-af11-2f4f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67259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8690" cy="13336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EA2"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F6C8" w14:textId="77777777" w:rsidR="003D3E87" w:rsidRPr="0051144A" w:rsidRDefault="00A25324" w:rsidP="003D3E8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1BCE" w14:textId="77777777" w:rsidR="003D3E87" w:rsidRDefault="00A25324">
    <w:pPr>
      <w:spacing w:line="20" w:lineRule="exact"/>
      <w:rPr>
        <w:sz w:val="2"/>
        <w:szCs w:val="2"/>
      </w:rPr>
    </w:pPr>
  </w:p>
  <w:p w14:paraId="02A271A6" w14:textId="77777777" w:rsidR="003D3E87" w:rsidRPr="00473DA5" w:rsidRDefault="009925D8">
    <w:pPr>
      <w:rPr>
        <w:color w:val="000000"/>
        <w:sz w:val="2"/>
        <w:szCs w:val="2"/>
      </w:rPr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03477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503D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1E6B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F251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D9A2C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B2BF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66F7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BAC3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BE5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8A2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479E5"/>
    <w:multiLevelType w:val="multilevel"/>
    <w:tmpl w:val="69B25CF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1" w15:restartNumberingAfterBreak="0">
    <w:nsid w:val="1022125D"/>
    <w:multiLevelType w:val="multilevel"/>
    <w:tmpl w:val="63785862"/>
    <w:lvl w:ilvl="0">
      <w:start w:val="1"/>
      <w:numFmt w:val="bullet"/>
      <w:pStyle w:val="ListWithCheckboxes"/>
      <w:lvlText w:val="□"/>
      <w:lvlJc w:val="left"/>
      <w:pPr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color w:val="auto"/>
        <w:sz w:val="22"/>
      </w:rPr>
    </w:lvl>
    <w:lvl w:ilvl="5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color w:val="auto"/>
        <w:sz w:val="22"/>
      </w:rPr>
    </w:lvl>
    <w:lvl w:ilvl="6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  <w:color w:val="auto"/>
        <w:sz w:val="22"/>
      </w:rPr>
    </w:lvl>
    <w:lvl w:ilvl="7">
      <w:start w:val="1"/>
      <w:numFmt w:val="bullet"/>
      <w:lvlText w:val="□"/>
      <w:lvlJc w:val="left"/>
      <w:pPr>
        <w:ind w:left="2880" w:hanging="360"/>
      </w:pPr>
      <w:rPr>
        <w:rFonts w:ascii="Arial" w:hAnsi="Arial" w:hint="default"/>
        <w:color w:val="auto"/>
        <w:sz w:val="22"/>
      </w:rPr>
    </w:lvl>
    <w:lvl w:ilvl="8">
      <w:start w:val="1"/>
      <w:numFmt w:val="bullet"/>
      <w:lvlText w:val="□"/>
      <w:lvlJc w:val="left"/>
      <w:pPr>
        <w:ind w:left="3240" w:hanging="360"/>
      </w:pPr>
      <w:rPr>
        <w:rFonts w:ascii="Arial" w:hAnsi="Arial" w:hint="default"/>
        <w:color w:val="auto"/>
        <w:sz w:val="22"/>
      </w:rPr>
    </w:lvl>
  </w:abstractNum>
  <w:abstractNum w:abstractNumId="12" w15:restartNumberingAfterBreak="0">
    <w:nsid w:val="1E8C1B6A"/>
    <w:multiLevelType w:val="multilevel"/>
    <w:tmpl w:val="352098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2"/>
        </w:tabs>
        <w:ind w:left="8222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3902"/>
      </w:pPr>
      <w:rPr>
        <w:rFonts w:hint="default"/>
      </w:rPr>
    </w:lvl>
  </w:abstractNum>
  <w:abstractNum w:abstractNumId="13" w15:restartNumberingAfterBreak="0">
    <w:nsid w:val="2A861378"/>
    <w:multiLevelType w:val="multilevel"/>
    <w:tmpl w:val="C3CABA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175109E"/>
    <w:multiLevelType w:val="multilevel"/>
    <w:tmpl w:val="88D265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5" w15:restartNumberingAfterBreak="0">
    <w:nsid w:val="37F62455"/>
    <w:multiLevelType w:val="multilevel"/>
    <w:tmpl w:val="6C3A467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6" w15:restartNumberingAfterBreak="0">
    <w:nsid w:val="3A05210B"/>
    <w:multiLevelType w:val="multilevel"/>
    <w:tmpl w:val="AD2ACB22"/>
    <w:lvl w:ilvl="0">
      <w:start w:val="1"/>
      <w:numFmt w:val="lowerLetter"/>
      <w:pStyle w:val="ListWithLetters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Restart w:val="0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Letter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lowerLetter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lowerLetter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7" w15:restartNumberingAfterBreak="0">
    <w:nsid w:val="3BAA2F24"/>
    <w:multiLevelType w:val="hybridMultilevel"/>
    <w:tmpl w:val="CA9C5874"/>
    <w:lvl w:ilvl="0" w:tplc="FB44FAE4">
      <w:start w:val="1"/>
      <w:numFmt w:val="decimal"/>
      <w:pStyle w:val="ListWithNumbers"/>
      <w:lvlText w:val="%1."/>
      <w:lvlJc w:val="left"/>
      <w:pPr>
        <w:ind w:left="425" w:hanging="425"/>
      </w:pPr>
      <w:rPr>
        <w:rFonts w:hint="default"/>
      </w:rPr>
    </w:lvl>
    <w:lvl w:ilvl="1" w:tplc="B918726A" w:tentative="1">
      <w:start w:val="1"/>
      <w:numFmt w:val="lowerLetter"/>
      <w:lvlText w:val="%2."/>
      <w:lvlJc w:val="left"/>
      <w:pPr>
        <w:ind w:left="1440" w:hanging="360"/>
      </w:pPr>
    </w:lvl>
    <w:lvl w:ilvl="2" w:tplc="B13A7740" w:tentative="1">
      <w:start w:val="1"/>
      <w:numFmt w:val="lowerRoman"/>
      <w:lvlText w:val="%3."/>
      <w:lvlJc w:val="right"/>
      <w:pPr>
        <w:ind w:left="2160" w:hanging="180"/>
      </w:pPr>
    </w:lvl>
    <w:lvl w:ilvl="3" w:tplc="658AFE62" w:tentative="1">
      <w:start w:val="1"/>
      <w:numFmt w:val="decimal"/>
      <w:lvlText w:val="%4."/>
      <w:lvlJc w:val="left"/>
      <w:pPr>
        <w:ind w:left="2880" w:hanging="360"/>
      </w:pPr>
    </w:lvl>
    <w:lvl w:ilvl="4" w:tplc="9AF64D82" w:tentative="1">
      <w:start w:val="1"/>
      <w:numFmt w:val="lowerLetter"/>
      <w:lvlText w:val="%5."/>
      <w:lvlJc w:val="left"/>
      <w:pPr>
        <w:ind w:left="3600" w:hanging="360"/>
      </w:pPr>
    </w:lvl>
    <w:lvl w:ilvl="5" w:tplc="E172794A" w:tentative="1">
      <w:start w:val="1"/>
      <w:numFmt w:val="lowerRoman"/>
      <w:lvlText w:val="%6."/>
      <w:lvlJc w:val="right"/>
      <w:pPr>
        <w:ind w:left="4320" w:hanging="180"/>
      </w:pPr>
    </w:lvl>
    <w:lvl w:ilvl="6" w:tplc="A6046054" w:tentative="1">
      <w:start w:val="1"/>
      <w:numFmt w:val="decimal"/>
      <w:lvlText w:val="%7."/>
      <w:lvlJc w:val="left"/>
      <w:pPr>
        <w:ind w:left="5040" w:hanging="360"/>
      </w:pPr>
    </w:lvl>
    <w:lvl w:ilvl="7" w:tplc="09F44996" w:tentative="1">
      <w:start w:val="1"/>
      <w:numFmt w:val="lowerLetter"/>
      <w:lvlText w:val="%8."/>
      <w:lvlJc w:val="left"/>
      <w:pPr>
        <w:ind w:left="5760" w:hanging="360"/>
      </w:pPr>
    </w:lvl>
    <w:lvl w:ilvl="8" w:tplc="95EA95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22A9B"/>
    <w:multiLevelType w:val="multilevel"/>
    <w:tmpl w:val="0C52EC1E"/>
    <w:lvl w:ilvl="0">
      <w:start w:val="1"/>
      <w:numFmt w:val="bullet"/>
      <w:pStyle w:val="ListWithSymbols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426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6" w:hanging="425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2552"/>
        </w:tabs>
        <w:ind w:left="2552" w:hanging="426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977"/>
        </w:tabs>
        <w:ind w:left="2977" w:hanging="425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3402"/>
        </w:tabs>
        <w:ind w:left="3402" w:hanging="425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827"/>
        </w:tabs>
        <w:ind w:left="3827" w:hanging="425"/>
      </w:pPr>
      <w:rPr>
        <w:rFonts w:ascii="Arial" w:hAnsi="Arial" w:hint="default"/>
      </w:rPr>
    </w:lvl>
  </w:abstractNum>
  <w:abstractNum w:abstractNumId="19" w15:restartNumberingAfterBreak="0">
    <w:nsid w:val="4320697C"/>
    <w:multiLevelType w:val="multilevel"/>
    <w:tmpl w:val="2BEEAF4C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3A84525"/>
    <w:multiLevelType w:val="hybridMultilevel"/>
    <w:tmpl w:val="6C9E5594"/>
    <w:lvl w:ilvl="0" w:tplc="55C6FB6E">
      <w:start w:val="1"/>
      <w:numFmt w:val="decimal"/>
      <w:pStyle w:val="ListLevelsWithNumbers"/>
      <w:suff w:val="space"/>
      <w:lvlText w:val="%1."/>
      <w:lvlJc w:val="left"/>
      <w:pPr>
        <w:ind w:left="0" w:firstLine="0"/>
      </w:pPr>
      <w:rPr>
        <w:rFonts w:hint="default"/>
      </w:rPr>
    </w:lvl>
    <w:lvl w:ilvl="1" w:tplc="43486FAA" w:tentative="1">
      <w:start w:val="1"/>
      <w:numFmt w:val="lowerLetter"/>
      <w:lvlText w:val="%2."/>
      <w:lvlJc w:val="left"/>
      <w:pPr>
        <w:ind w:left="1440" w:hanging="360"/>
      </w:pPr>
    </w:lvl>
    <w:lvl w:ilvl="2" w:tplc="44247FE2" w:tentative="1">
      <w:start w:val="1"/>
      <w:numFmt w:val="lowerRoman"/>
      <w:lvlText w:val="%3."/>
      <w:lvlJc w:val="right"/>
      <w:pPr>
        <w:ind w:left="2160" w:hanging="180"/>
      </w:pPr>
    </w:lvl>
    <w:lvl w:ilvl="3" w:tplc="95346688" w:tentative="1">
      <w:start w:val="1"/>
      <w:numFmt w:val="decimal"/>
      <w:lvlText w:val="%4."/>
      <w:lvlJc w:val="left"/>
      <w:pPr>
        <w:ind w:left="2880" w:hanging="360"/>
      </w:pPr>
    </w:lvl>
    <w:lvl w:ilvl="4" w:tplc="E09A0078" w:tentative="1">
      <w:start w:val="1"/>
      <w:numFmt w:val="lowerLetter"/>
      <w:lvlText w:val="%5."/>
      <w:lvlJc w:val="left"/>
      <w:pPr>
        <w:ind w:left="3600" w:hanging="360"/>
      </w:pPr>
    </w:lvl>
    <w:lvl w:ilvl="5" w:tplc="741005B8" w:tentative="1">
      <w:start w:val="1"/>
      <w:numFmt w:val="lowerRoman"/>
      <w:lvlText w:val="%6."/>
      <w:lvlJc w:val="right"/>
      <w:pPr>
        <w:ind w:left="4320" w:hanging="180"/>
      </w:pPr>
    </w:lvl>
    <w:lvl w:ilvl="6" w:tplc="E3C461DC" w:tentative="1">
      <w:start w:val="1"/>
      <w:numFmt w:val="decimal"/>
      <w:lvlText w:val="%7."/>
      <w:lvlJc w:val="left"/>
      <w:pPr>
        <w:ind w:left="5040" w:hanging="360"/>
      </w:pPr>
    </w:lvl>
    <w:lvl w:ilvl="7" w:tplc="A5347026" w:tentative="1">
      <w:start w:val="1"/>
      <w:numFmt w:val="lowerLetter"/>
      <w:lvlText w:val="%8."/>
      <w:lvlJc w:val="left"/>
      <w:pPr>
        <w:ind w:left="5760" w:hanging="360"/>
      </w:pPr>
    </w:lvl>
    <w:lvl w:ilvl="8" w:tplc="C128AC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A0AFA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</w:abstractNum>
  <w:abstractNum w:abstractNumId="22" w15:restartNumberingAfterBreak="0">
    <w:nsid w:val="6CBE783A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FA27BF3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A3D55BA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</w:abstractNum>
  <w:abstractNum w:abstractNumId="25" w15:restartNumberingAfterBreak="0">
    <w:nsid w:val="7CB03429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</w:abstractNum>
  <w:abstractNum w:abstractNumId="26" w15:restartNumberingAfterBreak="0">
    <w:nsid w:val="7EA5492E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</w:r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19"/>
  </w:num>
  <w:num w:numId="5">
    <w:abstractNumId w:val="12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2"/>
  </w:num>
  <w:num w:numId="21">
    <w:abstractNumId w:val="2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5"/>
  </w:num>
  <w:num w:numId="28">
    <w:abstractNumId w:val="26"/>
  </w:num>
  <w:num w:numId="29">
    <w:abstractNumId w:val="24"/>
  </w:num>
  <w:num w:numId="30">
    <w:abstractNumId w:val="13"/>
  </w:num>
  <w:num w:numId="31">
    <w:abstractNumId w:val="12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0"/>
  </w:num>
  <w:num w:numId="35">
    <w:abstractNumId w:val="17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20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11. März 2020"/>
    <w:docVar w:name="Date.Format.Long.dateValue" w:val="43901"/>
    <w:docVar w:name="DocumentDate" w:val="11. März 2020"/>
    <w:docVar w:name="DocumentDate.dateValue" w:val="43901"/>
    <w:docVar w:name="MetaTool_officeatwork" w:val="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"/>
    <w:docVar w:name="OawAttachedTemplate" w:val="23.055V_Referenzanfragen.ows"/>
    <w:docVar w:name="OawBuiltInDocProps" w:val="&lt;OawBuiltInDocProps&gt;&lt;default profileUID=&quot;0&quot;&gt;&lt;word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word&gt;&lt;PDF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PDF&gt;&lt;/default&gt;&lt;/OawBuiltInDocProps&gt;_x000d_"/>
    <w:docVar w:name="OawCreatedWithOfficeatworkVersion" w:val="4.9 R3 (4.9.1361)"/>
    <w:docVar w:name="OawCreatedWithProjectID" w:val="luchmaster"/>
    <w:docVar w:name="OawCreatedWithProjectVersion" w:val="189"/>
    <w:docVar w:name="OawDate.Manual" w:val="&lt;document&gt;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&lt;/document&gt;"/>
    <w:docVar w:name="oawDefinitionTmpl" w:val="&lt;document&gt;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9_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Bookmark name=&quot;Subject&quot;&gt;&lt;profile type=&quot;default&quot; UID=&quot;&quot; sameAsDefault=&quot;0&quot;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_x000d__x0009_&lt;OawBookmark name=&quot;Enclosure&quot;&gt;&lt;profile type=&quot;default&quot; UID=&quot;&quot; sameAsDefault=&quot;0&quot;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ocProperty name=&quot;Outputprofile.Ex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43648299648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06120711380151760646&quot; sameAsDefault=&quot;-1&quot;&gt;&lt;/profile&gt;&lt;profile type=&quot;send&quot; UID=&quot;2003010711200895123470110&quot; sameAsDefault=&quot;-1&quot;&gt;&lt;/profile&gt;&lt;profile type=&quot;send&quot; UID=&quot;2006120514175878093883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end&quot; UID=&quot;2006121210395821292110&quot; sameAsDefault=&quot;-1&quot;&gt;&lt;/profile&gt;&lt;profile type=&quot;save&quot; UID=&quot;2004062216425255253277&quot; sameAsDefault=&quot;-1&quot;&gt;&lt;/profile&gt;&lt;profile type=&quot;save&quot; UID=&quot;200612051440155604006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ave&quot; UID=&quot;2006121210441235887611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8432630012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10071914585275568157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080810958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555411985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_x000d__x0009_&lt;OawDocProperty name=&quot;Outputprofile.ExternalSignatur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end&quot; UID=&quot;2003010711200895123470110&quot; sameAsDefault=&quot;-1&quot;&gt;&lt;/profile&gt;&lt;profile type=&quot;send&quot; UID=&quot;2006120514175878093883&quot; sameAsDefault=&quot;-1&quot;&gt;&lt;/profile&gt;&lt;profile type=&quot;send&quot; UID=&quot;2006121210395821292110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ave&quot; UID=&quot;2004062216425255253277&quot; sameAsDefault=&quot;-1&quot;&gt;&lt;/profile&gt;&lt;profile type=&quot;save&quot; UID=&quot;2006120514401556040061&quot; sameAsDefault=&quot;-1&quot;&gt;&lt;/profile&gt;&lt;profile type=&quot;save&quot; UID=&quot;2006121210441235887611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rganisation.AddressB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1&quot;/&gt;&lt;/type&gt;&lt;/profile&gt;&lt;/OawDocProperty&gt;_x000d__x0009_&lt;OawDocProperty name=&quot;Organisation.AddressB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2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Bookmark name=&quot;ContentType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Organisation.Departemen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&quot;/&gt;&lt;/type&gt;&lt;/profile&gt;&lt;/OawDocProperty&gt;_x000d__x0009_&lt;OawBookmark name=&quot;FusszeileErsteSeite&quot;&gt;&lt;profile type=&quot;default&quot; UID=&quot;&quot; sameAsDefault=&quot;0&quot;&gt;&lt;/profile&gt;&lt;/OawBookmark&gt;_x000d__x0009_&lt;OawBookmark name=&quot;FusszeileFolgeseiten&quot;&gt;&lt;profile type=&quot;default&quot; UID=&quot;&quot; sameAsDefault=&quot;0&quot;&gt;&lt;/profile&gt;&lt;/OawBookmark&gt;_x000d__x0009_&lt;OawDocProperty name=&quot;CMIdata.Dok_Titel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Dok_Titel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Organisation.AddressB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3&quot;/&gt;&lt;/type&gt;&lt;/profile&gt;&lt;/OawDocProperty&gt;_x000d__x0009_&lt;OawDocProperty name=&quot;Organisation.AddressB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4&quot;/&gt;&lt;/type&gt;&lt;/profile&gt;&lt;/OawDocProperty&gt;_x000d__x0009_&lt;OawBookmark name=&quot;Footer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Profiles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DirectPhone|DirectFax|Name&quot;/&gt;&lt;profile type=&quot;default&quot; UID=&quot;&quot; sameAsDefault=&quot;0&quot;&gt;&lt;OawDocProperty name=&quot;Contactperson.DirectPhone&quot; field=&quot;DirectPhone&quot;/&gt;&lt;OawDocProperty name=&quot;Contactperson.DirectFax&quot; field=&quot;DirectFax&quot;/&gt;&lt;OawDocProperty name=&quot;Contactperson.Name&quot; field=&quot;Name&quot;/&gt;&lt;/profile&gt;&lt;/source&gt;"/>
    <w:docVar w:name="OawDocProp.2002122011014149059130932" w:val="&lt;source&gt;&lt;Fields List=&quot;AddressB1|AddressB2|Departement|AddressB3|AddressB4&quot;/&gt;&lt;profile type=&quot;default&quot; UID=&quot;&quot; sameAsDefault=&quot;0&quot;&gt;&lt;OawDocProperty name=&quot;Organisation.AddressB1&quot; field=&quot;AddressB1&quot;/&gt;&lt;OawDocProperty name=&quot;Organisation.AddressB2&quot; field=&quot;AddressB2&quot;/&gt;&lt;OawDocProperty name=&quot;Organisation.Departement&quot; field=&quot;Departement&quot;/&gt;&lt;OawDocProperty name=&quot;Organisation.AddressB3&quot; field=&quot;AddressB3&quot;/&gt;&lt;OawDocProperty name=&quot;Organisation.AddressB4&quot; field=&quot;AddressB4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/profile&gt;&lt;profile type=&quot;print&quot; UID=&quot;2010071914543648299648&quot; sameAsDefault=&quot;0&quot;&gt;&lt;SQL&gt;SELECT Value, UID FROM Data WHERE LCID = '%WhereLCID%';&lt;/SQL&gt;&lt;OawDocProperty name=&quot;Outputprofile.External&quot; field=&quot;Outputprofile.External&quot;/&gt;&lt;/profile&gt;&lt;profile type=&quot;send&quot; UID=&quot;2006120514175878093883&quot; sameAsDefault=&quot;0&quot;&gt;&lt;SQL&gt;SELECT Value, UID FROM Data WHERE LCID = '%WhereLCID%';&lt;/SQL&gt;&lt;OawDocProperty name=&quot;Outputprofile.External&quot; field=&quot;Outputprofile.External&quot;/&gt;&lt;/profile&gt;&lt;profile type=&quot;save&quot; UID=&quot;200612051440155604006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432630012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5275568157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05949584758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0808109584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5554119854&quot; sameAsDefault=&quot;0&quot;&gt;&lt;SQL&gt;SELECT Value, UID FROM Data WHERE LCID = '%WhereLCID%';&lt;/SQL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06120711380151760646&quot; sameAsDefault=&quot;0&quot;&gt;&lt;SQL&gt;SELECT Value, UID FROM Data WHERE LCID = '%WhereLCID%';&lt;/SQL&gt;&lt;OawDocProperty name=&quot;Outputprofile.ExternalSignature&quot; field=&quot;Outputprofile.ExternalSignature&quot;/&gt;&lt;/profile&gt;&lt;profile type=&quot;send&quot; UID=&quot;2006121210395821292110&quot; sameAsDefault=&quot;0&quot;&gt;&lt;SQL&gt;SELECT Value, UID FROM Data WHERE LCID = '%WhereLCID%';&lt;/SQL&gt;&lt;OawDocProperty name=&quot;Outputprofile.ExternalSignature&quot; field=&quot;Outputprofile.ExternalSignature&quot;/&gt;&lt;/profile&gt;&lt;profile type=&quot;save&quot; UID=&quot;2006121210441235887611&quot; sameAsDefault=&quot;0&quot;&gt;&lt;SQL&gt;SELECT Value, UID FROM Data WHERE LCID = '%WhereLCID%';&lt;/SQL&gt;&lt;OawDocProperty name=&quot;Outputprofile.ExternalSignature&quot; field=&quot;Outputprofile.ExternalSignatur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Dok_Titel|G_Laufnummer|G_Signatur&quot;/&gt;&lt;profile type=&quot;default&quot; UID=&quot;&quot; sameAsDefault=&quot;0&quot;&gt;&lt;OawDocProperty name=&quot;CMIdata.Dok_Titel&quot; field=&quot;Dok_Titel&quot;/&gt;&lt;OawDocProperty name=&quot;CMIdata.G_Laufnummer&quot; field=&quot;G_Laufnummer&quot;/&gt;&lt;OawDocProperty name=&quot;CMIdata.G_Signatur&quot; field=&quot;G_Signatur&quot;/&gt;&lt;/profile&gt;&lt;/source&gt;"/>
    <w:docVar w:name="OawDocPropSource" w:val="&lt;Profile SelectedUID=&quot;&quot;&gt;&lt;DocProp UID=&quot;2002122011014149059130932&quot; EntryUID=&quot;2012010319432704598765&quot;&gt;&lt;Field Name=&quot;IDName&quot; Value=&quot;FD, Dienststelle Immobilien&quot;/&gt;&lt;Field Name=&quot;Departement&quot; Value=&quot;Finanzdepartement&quot;/&gt;&lt;Field Name=&quot;Dienststelle1&quot; Value=&quot;&quot;/&gt;&lt;Field Name=&quot;Dienststelle2&quot; Value=&quot;&quot;/&gt;&lt;Field Name=&quot;Abteilung1&quot; Value=&quot;&quot;/&gt;&lt;Field Name=&quot;Abteilung2&quot; Value=&quot;&quot;/&gt;&lt;Field Name=&quot;AddressB1&quot; Value=&quot;Dienststelle Immobilien&quot;/&gt;&lt;Field Name=&quot;AddressB2&quot; Value=&quot;&quot;/&gt;&lt;Field Name=&quot;AddressB3&quot; Value=&quot;&quot;/&gt;&lt;Field Name=&quot;AddressB4&quot; Value=&quot;&quot;/&gt;&lt;Field Name=&quot;AddressN1&quot; Value=&quot;Stadthofstrasse 4&quot;/&gt;&lt;Field Name=&quot;AddressN2&quot; Value=&quot;6002 Luzern&quot;/&gt;&lt;Field Name=&quot;AddressN3&quot; Value=&quot;&quot;/&gt;&lt;Field Name=&quot;AddressN4&quot; Value=&quot;&quot;/&gt;&lt;Field Name=&quot;Postcode&quot; Value=&quot;6002&quot;/&gt;&lt;Field Name=&quot;City&quot; Value=&quot;Luzern&quot;/&gt;&lt;Field Name=&quot;Abteilungsinformation1&quot; Value=&quot;&quot;/&gt;&lt;Field Name=&quot;Abteilungsinformation2&quot; Value=&quot;&quot;/&gt;&lt;Field Name=&quot;Abteilungsinformation3&quot; Value=&quot;&quot;/&gt;&lt;Field Name=&quot;Abteilungsinformation4&quot; Value=&quot;&quot;/&gt;&lt;Field Name=&quot;Abteilungsinformation5&quot; Value=&quot;&quot;/&gt;&lt;Field Name=&quot;Abteilungsinformation6&quot; Value=&quot;&quot;/&gt;&lt;Field Name=&quot;Abteilungsinformation7&quot; Value=&quot;&quot;/&gt;&lt;Field Name=&quot;Abteilungsinformation8&quot; Value=&quot;&quot;/&gt;&lt;Field Name=&quot;Telefon&quot; Value=&quot;041 228 51 00&quot;/&gt;&lt;Field Name=&quot;Fax&quot; Value=&quot;&quot;/&gt;&lt;Field Name=&quot;LogoColor&quot; Value=&quot;%Logos%\Luzern.FD.Logo.2100.350.emf&quot;/&gt;&lt;Field Name=&quot;LogoBlackWhite&quot; Value=&quot;%Logos%\Luzern.FD.Logo.2100.350.emf&quot;/&gt;&lt;Field Name=&quot;LogoZertifikate&quot; Value=&quot;&quot;/&gt;&lt;Field Name=&quot;Email&quot; Value=&quot;immobilien@lu.ch&quot;/&gt;&lt;Field Name=&quot;Internet&quot; Value=&quot;www.immobilien.lu.ch&quot;/&gt;&lt;Field Name=&quot;LogoSignature&quot; Value=&quot;&quot;/&gt;&lt;Field Name=&quot;LogoPowerPointTitleLast&quot; Value=&quot;&quot;/&gt;&lt;Field Name=&quot;LogoPowerPointTitleFirst&quot; Value=&quot;&quot;/&gt;&lt;Field Name=&quot;LogoPowerPointChapter&quot; Value=&quot;&quot;/&gt;&lt;Field Name=&quot;LogoPowerPointSlide&quot; Value=&quot;&quot;/&gt;&lt;Field Name=&quot;LogoNeutral&quot; Value=&quot;%Logos%\Luzern.FD.Logo.2100.350.emf&quot;/&gt;&lt;Field Name=&quot;LogoSchriftzug&quot; Value=&quot;&quot;/&gt;&lt;Field Name=&quot;LogoTag&quot; Value=&quot;&quot;/&gt;&lt;Field Name=&quot;FusszeileFett&quot; Value=&quot;&quot;/&gt;&lt;Field Name=&quot;FusszeileNormal&quot; Value=&quot;&quot;/&gt;&lt;Field Name=&quot;Data_UID&quot; Value=&quot;201201031943270459876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6040509495284662868&quot; EntryUID=&quot;2013072208493957921071&quot;&gt;&lt;Field Name=&quot;IDName&quot; Value=&quot;Krebs Sandra, IMMO&quot;/&gt;&lt;Field Name=&quot;Name&quot; Value=&quot;Sandra Krebs&quot;/&gt;&lt;Field Name=&quot;PersonalNumber&quot; Value=&quot;&quot;/&gt;&lt;Field Name=&quot;DirectPhone&quot; Value=&quot;041 228 50 55&quot;/&gt;&lt;Field Name=&quot;DirectFax&quot; Value=&quot;&quot;/&gt;&lt;Field Name=&quot;Mobile&quot; Value=&quot;&quot;/&gt;&lt;Field Name=&quot;EMail&quot; Value=&quot;sandra.krebs@lu.ch&quot;/&gt;&lt;Field Name=&quot;Function&quot; Value=&quot;Assistentin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sk&quot;/&gt;&lt;Field Name=&quot;SignatureAdditional2&quot; Value=&quot;&quot;/&gt;&lt;Field Name=&quot;SignatureAdditional1&quot; Value=&quot;&quot;/&gt;&lt;Field Name=&quot;Lizenz_noetig&quot; Value=&quot;Ja&quot;/&gt;&lt;Field Name=&quot;Data_UID&quot; Value=&quot;2013072208493957921071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3072208493957921071&quot;&gt;&lt;Field Name=&quot;IDName&quot; Value=&quot;Krebs Sandra, IMMO&quot;/&gt;&lt;Field Name=&quot;Name&quot; Value=&quot;Sandra Krebs&quot;/&gt;&lt;Field Name=&quot;PersonalNumber&quot; Value=&quot;&quot;/&gt;&lt;Field Name=&quot;DirectPhone&quot; Value=&quot;041 228 50 55&quot;/&gt;&lt;Field Name=&quot;DirectFax&quot; Value=&quot;&quot;/&gt;&lt;Field Name=&quot;Mobile&quot; Value=&quot;&quot;/&gt;&lt;Field Name=&quot;EMail&quot; Value=&quot;sandra.krebs@lu.ch&quot;/&gt;&lt;Field Name=&quot;Function&quot; Value=&quot;Assistentin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sk&quot;/&gt;&lt;Field Name=&quot;SignatureAdditional2&quot; Value=&quot;&quot;/&gt;&lt;Field Name=&quot;SignatureAdditional1&quot; Value=&quot;&quot;/&gt;&lt;Field Name=&quot;Lizenz_noetig&quot; Value=&quot;Ja&quot;/&gt;&lt;Field Name=&quot;Data_UID&quot; Value=&quot;2013072208493957921071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0072016315072560894&quot; EntryUID=&quot;2003121817293296325874&quot;&gt;&lt;Field Name=&quot;IDName&quot; Value=&quot;(Leer)&quot;/&gt;&lt;/DocProp&gt;&lt;DocProp UID=&quot;2003080714212273705547&quot; EntryUID=&quot;&quot; UserInformation=&quot;Data from SAP&quot; Interface=&quot;-1&quot;&gt;&lt;/DocProp&gt;&lt;DocProp UID=&quot;2002122010583847234010578&quot; EntryUID=&quot;2013072208493957921071&quot;&gt;&lt;Field Name=&quot;IDName&quot; Value=&quot;Krebs Sandra, IMMO&quot;/&gt;&lt;Field Name=&quot;Name&quot; Value=&quot;Sandra Krebs&quot;/&gt;&lt;Field Name=&quot;PersonalNumber&quot; Value=&quot;&quot;/&gt;&lt;Field Name=&quot;DirectPhone&quot; Value=&quot;041 228 50 55&quot;/&gt;&lt;Field Name=&quot;DirectFax&quot; Value=&quot;&quot;/&gt;&lt;Field Name=&quot;Mobile&quot; Value=&quot;&quot;/&gt;&lt;Field Name=&quot;EMail&quot; Value=&quot;sandra.krebs@lu.ch&quot;/&gt;&lt;Field Name=&quot;Function&quot; Value=&quot;Assistentin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sk&quot;/&gt;&lt;Field Name=&quot;SignatureAdditional2&quot; Value=&quot;&quot;/&gt;&lt;Field Name=&quot;SignatureAdditional1&quot; Value=&quot;&quot;/&gt;&lt;Field Name=&quot;Lizenz_noetig&quot; Value=&quot;Ja&quot;/&gt;&lt;Field Name=&quot;Data_UID&quot; Value=&quot;2013072208493957921071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2003121817293296325874&quot;&gt;&lt;Field Name=&quot;IDName&quot; Value=&quot;(Leer)&quot;/&gt;&lt;/DocProp&gt;&lt;DocProp UID=&quot;2016110913315368876110&quot; EntryUID=&quot;2003121817293296325874&quot;&gt;&lt;Field Name=&quot;IDName&quot; Value=&quot;(Leer)&quot;/&gt;&lt;/DocProp&gt;&lt;DocProp UID=&quot;2009082513331568340343&quot; EntryUID=&quot;&quot; UserInformation=&quot;Data from SAP&quot; Interface=&quot;-1&quot;&gt;&lt;/DocProp&gt;&lt;DocProp UID=&quot;2010020409223900652065&quot; EntryUID=&quot;&quot; UserInformation=&quot;Data from SAP&quot; Interface=&quot;-1&quot;&gt;&lt;/DocProp&gt;&lt;DocProp UID=&quot;2015111110142100000001&quot; EntryUID=&quot;&quot; UserInformation=&quot;Data from SAP&quot; Interface=&quot;-1&quot;&gt;&lt;/DocProp&gt;&lt;DocProp UID=&quot;2016022308391031585750&quot; EntryUID=&quot;&quot; UserInformation=&quot;Data from SAP&quot; Interface=&quot;-1&quot;&gt;&lt;/DocProp&gt;&lt;DocProp UID=&quot;2004112217333376588294&quot; EntryUID=&quot;2004123010144120300001&quot;&gt;&lt;/DocProp&gt;&lt;/Profile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WithValue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/Item&gt;_x000d_&lt;Item Type=&quot;SubMenu&quot; IDName=&quot;StructureStyles&quot;&gt;_x000d_&lt;Item Type=&quot;Button&quot; IDName=&quot;DocumentType&quot; Icon=&quot;3546&quot; Label=&quot;&amp;lt;translate&amp;gt;Style.DocumentType&amp;lt;/translate&amp;gt;&quot; Command=&quot;StyleApply&quot; Parameter=&quot;Inhalts-Typ&quot;/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Abschnitt&quot; Icon=&quot;3546&quot; Label=&quot;Abschnitt&quot; Command=&quot;StyleApply&quot; Parameter=&quot;Abschnitt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1 ohne&quot; Icon=&quot;3546&quot; Label=&quot;Überschrift 1 o. Nr.&quot; Command=&quot;StyleApply&quot; Parameter=&quot;Überschrift 1 o. Nr.&quot;/&gt;_x000d_&lt;Item Type=&quot;Button&quot; IDName=&quot;2 ohne&quot; Icon=&quot;3546&quot; Label=&quot;Überschrift 2 o. Nr.&quot; Command=&quot;StyleApply&quot; Parameter=&quot;Überschrift 2 o. Nr.&quot;/&gt;_x000d_&lt;Item Type=&quot;Button&quot; IDName=&quot;3 ohne&quot; Icon=&quot;3546&quot; Label=&quot;Überschrift 3 o. Nr.&quot; Command=&quot;StyleApply&quot; Parameter=&quot;Überschrift 3 o. Nr.&quot;/&gt;_x000d_&lt;Item Type=&quot;Button&quot; IDName=&quot;4 ohne&quot; Icon=&quot;3546&quot; Label=&quot;Überschrift 4 o. Nr.&quot; Command=&quot;StyleApply&quot; Parameter=&quot;Überschrift 4 o. Nr.&quot;/&gt;_x000d_&lt;Item Type=&quot;Separator&quot;/&gt;_x000d_&lt;Item Type=&quot;Button&quot; IDName=&quot;Appendix&quot; Icon=&quot;3546&quot; Label=&quot;Anhang&quot; Command=&quot;StyleApply&quot; Parameter=&quot;Appendix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450&quot; Icon=&quot;3546&quot; Label=&quot;&amp;lt;translate&amp;gt;Style.Topic450&amp;lt;/translate&amp;gt;&quot; Command=&quot;StyleApply&quot; Parameter=&quot;Topic45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750&quot; Icon=&quot;3546&quot; Label=&quot;&amp;lt;translate&amp;gt;Style.Topic750&amp;lt;/translate&amp;gt;&quot; Command=&quot;StyleApply&quot; Parameter=&quot;Topic750&quot;/&gt;_x000d_&lt;Item Type=&quot;Button&quot; IDName=&quot;Topic900&quot; Icon=&quot;3546&quot; Label=&quot;&amp;lt;translate&amp;gt;Style.Topic900&amp;lt;/translate&amp;gt;&quot; Command=&quot;StyleApply&quot; Parameter=&quot;Topic900&quot;/&gt;_x000d_&lt;Item Type=&quot;Separator&quot;/&gt;_x000d_&lt;Item Type=&quot;Button&quot; IDName=&quot;Topic075Line&quot; Icon=&quot;3546&quot; Label=&quot;&amp;lt;translate&amp;gt;Style.Topic075Line&amp;lt;/translate&amp;gt;&quot; Command=&quot;StyleApply&quot; Parameter=&quot;Topic075Line&quot;/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450Line&quot; Icon=&quot;3546&quot; Label=&quot;&amp;lt;translate&amp;gt;Style.Topic450Line&amp;lt;/translate&amp;gt;&quot; Command=&quot;StyleApply&quot; Parameter=&quot;Topic45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750Line&quot; Icon=&quot;3546&quot; Label=&quot;&amp;lt;translate&amp;gt;Style.Topic750Line&amp;lt;/translate&amp;gt;&quot; Command=&quot;StyleApply&quot; Parameter=&quot;Topic75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838&quot; Label=&quot;&amp;lt;translate&amp;gt;Style.ListWithSymbols&amp;lt;/translate&amp;gt;&quot; Command=&quot;StyleApply&quot; Parameter=&quot;ListWithSymbols&quot;/&gt;_x000d_&lt;Item Type=&quot;Button&quot; IDName=&quot;ListWithLetters&quot; Icon=&quot;80&quot; Label=&quot;&amp;lt;translate&amp;gt;Style.ListWithLetters&amp;lt;/translate&amp;gt;&quot; Command=&quot;StyleApply&quot; Parameter=&quot;ListWithLetters&quot;/&gt;_x000d_&lt;Item Type=&quot;Button&quot; IDName=&quot;ListWithNumbers&quot; Icon=&quot;71&quot; Label=&quot;&amp;lt;translate&amp;gt;Style.ListWithNumbers&amp;lt;/translate&amp;gt;&quot; Command=&quot;StyleApply&quot; Parameter=&quot;ListWithNumbers&quot;/&gt;_x000d_&lt;Item Type=&quot;Button&quot; IDName=&quot;ListLevelsWithNumbers&quot; Icon=&quot;71&quot; Label=&quot;&amp;lt;translate&amp;gt;Style.ListLevelsWithNumbers&amp;lt;/translate&amp;gt;&quot; Command=&quot;StyleApply&quot; Parameter=&quot;ListLevelsWithNumbers&quot;/&gt;_x000d_&lt;Item Type=&quot;Button&quot; IDName=&quot;ListWithCheckBoxes&quot; Icon=&quot;220&quot; Label=&quot;&amp;lt;translate&amp;gt;Style.ListWithCheckBoxes&amp;lt;/translate&amp;gt;&quot; Command=&quot;StyleApply&quot; Parameter=&quot;ListWithCheckBoxes&quot;/&gt;_x000d_&lt;/Item&gt;_x000d_&lt;Item Type=&quot;SubMenu&quot; IDName=&quot;LawStyles&quot;&gt;_x000d_&lt;Item Type=&quot;Button&quot; IDName=&quot;Art-Titel&quot; Icon=&quot;3546&quot; Label=&quot;&amp;lt;translate&amp;gt;Style.ArtTitel&amp;lt;/translate&amp;gt;&quot; Command=&quot;StyleApply&quot; Parameter=&quot;Art-Titel&quot;/&gt;_x000d_&lt;Item Type=&quot;Button&quot; IDName=&quot;Art-Text&quot; Icon=&quot;3546&quot; Label=&quot;&amp;lt;translate&amp;gt;Style.ArtText&amp;lt;/translate&amp;gt;&quot; Command=&quot;StyleApply&quot; Parameter=&quot;Art-Text&quot;/&gt;_x000d_&lt;Item Type=&quot;Button&quot; IDName=&quot;Art-Hochgestellt&quot; Icon=&quot;3114&quot; Label=&quot;&amp;lt;translate&amp;gt;Style.ArtHochgestellt&amp;lt;/translate&amp;gt;&quot; Command=&quot;StyleApply&quot; Parameter=&quot;Art-Hochgestellt&quot;/&gt;_x000d_&lt;Item Type=&quot;Button&quot; IDName=&quot;DefaultParagraphFont&quot;  Icon=&quot;3114&quot; Label=&quot;&amp;lt;translate&amp;gt;Style.DefaultParagraphFont&amp;lt;/translate&amp;gt;&quot; Command=&quot;StyleApply&quot; Parameter=&quot;-66&quot;/&gt;_x000d_&lt;/Item&gt;_x000d_&lt;/MenusDef&gt;"/>
    <w:docVar w:name="OawOMS" w:val="&lt;OawOMS&gt;&lt;send profileUID=&quot;1&quot;&gt;&lt;mail&gt;&lt;cc&gt;&lt;/cc&gt;&lt;bcc&gt;&lt;/bcc&gt;&lt;to&gt;&lt;value type=&quot;OawDocProperty&quot; name=&quot;Rece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word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end&gt;&lt;save profileUID=&quot;2003112610595290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end profileUID=&quot;2003010711200895123470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4040214394261858638&quot;&gt;&lt;PDF&gt;&lt;title&gt;&lt;value type=&quot;OawLanguage&quot; name=&quot;Template.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4040214394214143821&quot;&gt;&lt;mail&gt;&lt;subject&gt;&lt;value type=&quot;OawDocVar&quot; name=&quot;BM_DocumentSubject&quot;&gt;&lt;separator text=&quot;&quot;&gt;&lt;/separator&gt;&lt;format text=&quot;&quot;&gt;&lt;/format&gt;&lt;/value&gt;&lt;/subject&gt;&lt;to&gt;&lt;value type=&quot;OawDocProperty&quot; name=&quot;Receipient.EMail&quot;&gt;&lt;separator text=&quot;&quot;&gt;&lt;/separator&gt;&lt;format text=&quot;&quot;&gt;&lt;/format&gt;&lt;/value&gt;&lt;/to&gt;&lt;body&gt;&lt;value type=&quot;OawDocVar&quot; name=&quot;BM_ReceipientSaluta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DocVar&quot; name=&quot;BM_Document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ave profileUID=&quot;2003112717153125284480&quot;&gt;&lt;word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4040214492466553768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ave&gt;&lt;save profileUID=&quot;2003112513571987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4062216425255253277&quot;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save profileUID=&quot;200612051437499597999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0155604006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612051441267902518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23114802349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end profileUID=&quot;2006120514175878093883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6120514215842576656&quot;&gt;&lt;PDF&gt;&lt;fileName&gt;&lt;value type=&quot;OawBookmark&quot; name=&quot;Subject&quot;&gt;&lt;separator text=&quot;&quot;&gt;&lt;/separator&gt;&lt;format text=&quot;&quot;&gt;&lt;/format&gt;&lt;/value&gt;&lt;/fileName&gt;&lt;keywords&gt;&lt;/keywords&gt;&lt;author&gt;&lt;value type=&quot;OawDocProperty&quot; name=&quot;Company.Company&quot;&gt;&lt;separator text=&quot;&quot;&gt;&lt;/separator&gt;&lt;format text=&quot;&quot;&gt;&lt;/format&gt;&lt;/value&gt;&lt;/author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0514241910601803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1210395821292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body&gt;&lt;/body&gt;&lt;subject&gt;&lt;value type=&quot;OawBookmark&quot; name=&quot;Subject&quot;&gt;&lt;separator text=&quot;&quot;&gt;&lt;/separator&gt;&lt;format text=&quot;&quot;&gt;&lt;/format&gt;&lt;/value&gt;&lt;/subject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ave profileUID=&quot;200612121044123588761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/OawOMS&gt;_x000d_"/>
    <w:docVar w:name="oawPaperSize" w:val="7"/>
    <w:docVar w:name="OawPrint.2006120711380151760646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Print.2010071914505949584758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080810958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555411985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43648299648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432630012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5275568157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erTray.2003010711185094343750537" w:val="document.firstpage:=2004040215283940034110;document.otherpages:=2004040215283940034110;"/>
    <w:docVar w:name="OawPrinterTray.2004040214370529854396" w:val="document.firstpage:=2003061718064858105452;document.otherpages:=2003061718064858105452;"/>
    <w:docVar w:name="OawPrinterTray.2006120514062149532222" w:val="document.firstpage:=2003061718080779000241;document.otherpages:=2003061718080779000241;"/>
    <w:docVar w:name="OawPrinterTray.2006120514073882160728" w:val="document.firstpage:=2003061718064858105452;document.otherpages:=2003061718064858105452;"/>
    <w:docVar w:name="OawPrinterTray.2006120711380151760646" w:val="document.firstpage:=2003061718080779000241;document.otherpages:=2003061718080779000241;"/>
    <w:docVar w:name="OawPrinterTray.2010071914505949584758" w:val="document.firstpage:=2003061718080779000241;document.otherpages:=2003061718080779000241;"/>
    <w:docVar w:name="OawPrinterTray.2010071914510808109584" w:val="document.firstpage:=2010071914442260920131;document.otherpages:=2010071914442260920131;"/>
    <w:docVar w:name="OawPrinterTray.2010071914515554119854" w:val="document.firstpage:=2010071914525983794155;document.otherpages:=2010071914525983794155;"/>
    <w:docVar w:name="OawPrinterTray.2010071914543648299648" w:val="document.firstpage:=2003061718080779000241;document.otherpages:=2003061718080779000241;"/>
    <w:docVar w:name="OawPrinterTray.2010071914584326300121" w:val="document.firstpage:=2010071914442260920131;document.otherpages:=2010071914442260920131;"/>
    <w:docVar w:name="OawPrinterTray.2010071914585275568157" w:val="document.firstpage:=2010071914525983794155;document.otherpages:=2010071914525983794155;"/>
    <w:docVar w:name="OawPrinterTray.3" w:val="document.firstpage:=2003061718080779000241;document.otherpages:=2003061718080779000241;"/>
    <w:docVar w:name="OawPrinterTray.4" w:val="document.firstpage:=2003061718064858105452;document.otherpages:=2003061718064858105452;"/>
    <w:docVar w:name="OawPrintRestore.2006120711380151760646" w:val="&lt;source&gt;&lt;documentProperty UID=&quot;&quot;&gt;&lt;Fields List=&quot;&quot;/&gt;&lt;OawDocProperty name=&quot;Outputprofile.ExternalSignature&quot; field=&quot;&quot;/&gt;&lt;/documentProperty&gt;&lt;/source&gt;"/>
    <w:docVar w:name="OawPrintRestore.2010071914505949584758" w:val="&lt;source&gt;&lt;documentProperty UID=&quot;&quot;&gt;&lt;Fields List=&quot;&quot;/&gt;&lt;OawDocProperty name=&quot;Outputprofile.Internal&quot; field=&quot;&quot;/&gt;&lt;/documentProperty&gt;&lt;/source&gt;"/>
    <w:docVar w:name="OawPrintRestore.2010071914510808109584" w:val="&lt;source&gt;&lt;documentProperty UID=&quot;&quot;&gt;&lt;Fields List=&quot;&quot;/&gt;&lt;OawDocProperty name=&quot;Outputprofile.Internal&quot; field=&quot;&quot;/&gt;&lt;/documentProperty&gt;&lt;/source&gt;"/>
    <w:docVar w:name="OawPrintRestore.2010071914515554119854" w:val="&lt;source&gt;&lt;documentProperty UID=&quot;&quot;&gt;&lt;Fields List=&quot;&quot;/&gt;&lt;OawDocProperty name=&quot;Outputprofile.Internal&quot; field=&quot;&quot;/&gt;&lt;/documentProperty&gt;&lt;/source&gt;"/>
    <w:docVar w:name="OawPrintRestore.2010071914543648299648" w:val="&lt;source&gt;&lt;documentProperty UID=&quot;&quot;&gt;&lt;Fields List=&quot;&quot;/&gt;&lt;OawDocProperty name=&quot;Outputprofile.External&quot; field=&quot;&quot;/&gt;&lt;/documentProperty&gt;&lt;/source&gt;"/>
    <w:docVar w:name="OawPrintRestore.2010071914584326300121" w:val="&lt;source&gt;&lt;documentProperty UID=&quot;&quot;&gt;&lt;Fields List=&quot;&quot;/&gt;&lt;OawDocProperty name=&quot;Outputprofile.External&quot; field=&quot;&quot;/&gt;&lt;/documentProperty&gt;&lt;/source&gt;"/>
    <w:docVar w:name="OawPrintRestore.2010071914585275568157" w:val="&lt;source&gt;&lt;documentProperty UID=&quot;&quot;&gt;&lt;Fields List=&quot;&quot;/&gt;&lt;OawDocProperty name=&quot;Outputprofile.External&quot; field=&quot;&quot;/&gt;&lt;/documentProperty&gt;&lt;/source&gt;"/>
    <w:docVar w:name="OawProjectID" w:val="luchmaster"/>
    <w:docVar w:name="OawRecipients" w:val="&lt;Recipients&gt;&lt;Recipient&gt;&lt;UID&gt;2020031117124482437297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%SelectionStart%Sehr geehrte Damen und Herren%SelectionEnd%&lt;/Introduction&gt;&lt;Closing&gt;Freundliche Grüsse&lt;/Closing&gt;&lt;FormattedFullAddress&gt;&lt;/FormattedFullAddress&gt;&lt;CompleteAddressImported&gt;&lt;/CompleteAddressImported&gt;&lt;BBZ.SchülerAnrede&gt;&lt;/BBZ.SchülerAnrede&gt;&lt;BBZ.SchülerVorname&gt;&lt;/BBZ.SchülerVorname&gt;&lt;BBZ.SchülerName&gt;&lt;/BBZ.SchülerName&gt;&lt;BBZ.SchülerName2&gt;&lt;/BBZ.SchülerName2&gt;&lt;BBZ.SchülerStrasse&gt;&lt;/BBZ.SchülerStrasse&gt;&lt;BBZ.SchülerPostfach&gt;&lt;/BBZ.SchülerPostfach&gt;&lt;BBZ.SchülerOrt&gt;&lt;/BBZ.SchülerOrt&gt;&lt;BBZ.SchülerPLZ&gt;&lt;/BBZ.SchülerPLZ&gt;&lt;BBZ.GebDatum&gt;&lt;/BBZ.GebDatum&gt;&lt;BBZ.Klasse&gt;&lt;/BBZ.Klasse&gt;&lt;BBZ.Ausbildung&gt;&lt;/BBZ.Ausbildung&gt;&lt;BBZ.Lehrende&gt;&lt;/BBZ.Lehrende&gt;&lt;BBZ.LBAnrede&gt;&lt;/BBZ.LBAnrede&gt;&lt;BBZ.LBName&gt;&lt;/BBZ.LBName&gt;&lt;BBZ.LBName2&gt;&lt;/BBZ.LBName2&gt;&lt;BBZ.LBVorname&gt;&lt;/BBZ.LBVorname&gt;&lt;BBZ.LBStrasse&gt;&lt;/BBZ.LBStrasse&gt;&lt;BBZ.LBPostfach&gt;&lt;/BBZ.LBPostfach&gt;&lt;BBZ.LBPLZ&gt;&lt;/BBZ.LBPLZ&gt;&lt;BBZ.LBOrt&gt;&lt;/BBZ.LBOrt&gt;&lt;BBZ.LBTelGeschaeft&gt;&lt;/BBZ.LBTelGeschaeft&gt;&lt;IntroductionImported&gt;&lt;/Introduction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ave.200612051440155604006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ave.2006121210441235887611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aveRestore.2004062216425255253277" w:val="&lt;source&gt;&lt;documentProperty UID=&quot;&quot;&gt;&lt;Fields List=&quot;&quot;/&gt;&lt;OawDocProperty name=&quot;Outputprofile.Internal&quot; field=&quot;&quot;/&gt;&lt;/documentProperty&gt;&lt;/source&gt;"/>
    <w:docVar w:name="OawSaveRestore.2006120514401556040061" w:val="&lt;source&gt;&lt;documentProperty UID=&quot;&quot;&gt;&lt;Fields List=&quot;&quot;/&gt;&lt;OawDocProperty name=&quot;Outputprofile.External&quot; field=&quot;&quot;/&gt;&lt;/documentProperty&gt;&lt;/source&gt;"/>
    <w:docVar w:name="OawSaveRestore.2006121210441235887611" w:val="&lt;source&gt;&lt;documentProperty UID=&quot;&quot;&gt;&lt;Fields List=&quot;&quot;/&gt;&lt;OawDocProperty name=&quot;Outputprofile.ExternalSignature&quot; field=&quot;&quot;/&gt;&lt;/documentProperty&gt;&lt;/source&gt;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333376588294" w:val="0"/>
    <w:docVar w:name="OawSelectedSource.2006040509495284662868" w:val="&lt;empty/&gt;"/>
    <w:docVar w:name="OawSelectedSource.2009082513331568340343" w:val="&lt;empty/&gt;"/>
    <w:docVar w:name="OawSelectedSource.2010020409223900652065" w:val="&lt;empty/&gt;"/>
    <w:docVar w:name="OawSelectedSource.2010072016315072560894" w:val="&lt;empty/&gt;"/>
    <w:docVar w:name="OawSelectedSource.2015111110142100000001" w:val="&lt;empty/&gt;"/>
    <w:docVar w:name="OawSelectedSource.2016022308391031585750" w:val="&lt;empty/&gt;"/>
    <w:docVar w:name="OawSelectedSource.201611091331536887611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end.2006120514175878093883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end.2006121210395821292110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endRestore.2003010711200895123470110" w:val="&lt;source&gt;&lt;documentProperty UID=&quot;&quot;&gt;&lt;Fields List=&quot;&quot;/&gt;&lt;OawDocProperty name=&quot;Outputprofile.Internal&quot; field=&quot;&quot;/&gt;&lt;/documentProperty&gt;&lt;/source&gt;"/>
    <w:docVar w:name="OawSendRestore.2006120514175878093883" w:val="&lt;source&gt;&lt;documentProperty UID=&quot;&quot;&gt;&lt;Fields List=&quot;&quot;/&gt;&lt;OawDocProperty name=&quot;Outputprofile.External&quot; field=&quot;&quot;/&gt;&lt;/documentProperty&gt;&lt;/source&gt;"/>
    <w:docVar w:name="OawSendRestore.2006121210395821292110" w:val="&lt;source&gt;&lt;documentProperty UID=&quot;&quot;&gt;&lt;Fields List=&quot;&quot;/&gt;&lt;OawDocProperty name=&quot;Outputprofile.ExternalSignature&quot; field=&quot;&quot;/&gt;&lt;/documentProperty&gt;&lt;/source&gt;"/>
    <w:docVar w:name="OawTemplateProperties" w:val="password:=hlln;jumpToFirstField:=1;dotReverenceRemove:=0;resizeA4Letter:=0;unpdateDocPropsOnNewOnly:=0;showAllNoteItems:=0;CharCodeChecked:=;CharCodeUnchecked:=;WizardSteps:=0|1|4;DocumentTitle:=T - A4 hoch;DisplayName:=W6 - H - LZ;ID:=;protectionType:=2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Footer&quot; Label=&quot;Impressum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7eb0bb3a-c43c-446f-a921-de0b&quot; IdName=&quot;Logo&quot; IsSelected=&quot;False&quot; IsExpanded=&quot;True&quot;&gt;_x000d__x000a_      &lt;PageSetupSpecifics&gt;_x000d__x000a_        &lt;PageSetupSpecific IdName=&quot;A4H_LogoColor&quot; PaperSize=&quot;A4&quot; Orientation=&quot;Portrait&quot; IsSelected=&quot;false&quot;&gt;_x000d__x000a_          &lt;Source Value=&quot;[[MasterProperty(&amp;quot;Organisation&amp;quot;, &amp;quot;LogoColor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dfcb3621-5d45-4e40-af11-2f4f&quot; IdName=&quot;Zertifikat&quot; IsSelected=&quot;False&quot; IsExpanded=&quot;True&quot;&gt;_x000d__x000a_      &lt;PageSetupSpecifics&gt;_x000d__x000a_        &lt;PageSetupSpecific IdName=&quot;A4H_Zertifikate&quot; PaperSize=&quot;A4&quot; Orientation=&quot;Portrait&quot; IsSelected=&quot;true&quot;&gt;_x000d__x000a_          &lt;Source Value=&quot;[[MasterProperty(&amp;quot;Organisation&amp;quot;, &amp;quot;LogoZertifikate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9D2EA2"/>
    <w:rsid w:val="000115E3"/>
    <w:rsid w:val="00270E76"/>
    <w:rsid w:val="0032285B"/>
    <w:rsid w:val="0043205C"/>
    <w:rsid w:val="00446A50"/>
    <w:rsid w:val="0059424A"/>
    <w:rsid w:val="005B570B"/>
    <w:rsid w:val="00907F02"/>
    <w:rsid w:val="009925D8"/>
    <w:rsid w:val="009A4839"/>
    <w:rsid w:val="009D2EA2"/>
    <w:rsid w:val="00A25324"/>
    <w:rsid w:val="00BF4FB7"/>
    <w:rsid w:val="00FE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8495CF"/>
  <w15:docId w15:val="{ACC42F8B-2B86-43FA-BE43-89EB841D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5CED"/>
    <w:rPr>
      <w:kern w:val="1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6EFC"/>
    <w:pPr>
      <w:keepNext/>
      <w:keepLines/>
      <w:numPr>
        <w:numId w:val="4"/>
      </w:numPr>
      <w:spacing w:before="240" w:after="120"/>
      <w:outlineLvl w:val="0"/>
    </w:pPr>
    <w:rPr>
      <w:rFonts w:ascii="Arial Black" w:hAnsi="Arial Black" w:cs="Arial"/>
      <w:bCs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086EFC"/>
    <w:pPr>
      <w:keepNext/>
      <w:keepLines/>
      <w:numPr>
        <w:ilvl w:val="1"/>
        <w:numId w:val="4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86EFC"/>
    <w:pPr>
      <w:keepNext/>
      <w:keepLines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FB17BC"/>
    <w:pPr>
      <w:keepNext/>
      <w:keepLines/>
      <w:numPr>
        <w:ilvl w:val="3"/>
        <w:numId w:val="4"/>
      </w:numPr>
      <w:spacing w:before="24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uiPriority w:val="9"/>
    <w:qFormat/>
    <w:rsid w:val="00985C95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uiPriority w:val="9"/>
    <w:qFormat/>
    <w:rsid w:val="00985C95"/>
    <w:pPr>
      <w:numPr>
        <w:ilvl w:val="5"/>
        <w:numId w:val="4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uiPriority w:val="9"/>
    <w:qFormat/>
    <w:rsid w:val="00985C95"/>
    <w:pPr>
      <w:numPr>
        <w:ilvl w:val="6"/>
        <w:numId w:val="4"/>
      </w:numPr>
      <w:spacing w:before="240" w:after="60"/>
      <w:outlineLvl w:val="6"/>
    </w:pPr>
    <w:rPr>
      <w:b/>
    </w:rPr>
  </w:style>
  <w:style w:type="paragraph" w:styleId="berschrift8">
    <w:name w:val="heading 8"/>
    <w:basedOn w:val="Standard"/>
    <w:next w:val="Standard"/>
    <w:uiPriority w:val="9"/>
    <w:qFormat/>
    <w:rsid w:val="00985C95"/>
    <w:pPr>
      <w:numPr>
        <w:ilvl w:val="7"/>
        <w:numId w:val="4"/>
      </w:numPr>
      <w:spacing w:before="240" w:after="60"/>
      <w:outlineLvl w:val="7"/>
    </w:pPr>
    <w:rPr>
      <w:b/>
      <w:iCs/>
    </w:rPr>
  </w:style>
  <w:style w:type="paragraph" w:styleId="berschrift9">
    <w:name w:val="heading 9"/>
    <w:basedOn w:val="Standard"/>
    <w:next w:val="Standard"/>
    <w:uiPriority w:val="9"/>
    <w:qFormat/>
    <w:rsid w:val="00985C95"/>
    <w:pPr>
      <w:numPr>
        <w:ilvl w:val="8"/>
        <w:numId w:val="4"/>
      </w:numPr>
      <w:spacing w:before="240" w:after="60"/>
      <w:outlineLvl w:val="8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6EFC"/>
    <w:rPr>
      <w:rFonts w:ascii="Arial Black" w:hAnsi="Arial Black" w:cs="Arial"/>
      <w:bCs/>
      <w:kern w:val="10"/>
      <w:sz w:val="24"/>
      <w:szCs w:val="32"/>
      <w:lang w:val="de-CH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rsid w:val="00D52ED8"/>
    <w:pPr>
      <w:tabs>
        <w:tab w:val="center" w:pos="4320"/>
        <w:tab w:val="right" w:pos="8640"/>
      </w:tabs>
    </w:pPr>
    <w:rPr>
      <w:sz w:val="16"/>
    </w:rPr>
  </w:style>
  <w:style w:type="character" w:customStyle="1" w:styleId="FuzeileZchn">
    <w:name w:val="Fußzeile Zchn"/>
    <w:link w:val="Fuzeile"/>
    <w:locked/>
    <w:rsid w:val="00D52ED8"/>
    <w:rPr>
      <w:rFonts w:ascii="Arial" w:hAnsi="Arial"/>
      <w:kern w:val="10"/>
      <w:sz w:val="16"/>
      <w:szCs w:val="24"/>
      <w:lang w:val="de-CH" w:eastAsia="en-US" w:bidi="ar-SA"/>
    </w:rPr>
  </w:style>
  <w:style w:type="paragraph" w:customStyle="1" w:styleId="Betreff">
    <w:name w:val="Betreff"/>
    <w:basedOn w:val="Standard"/>
    <w:rsid w:val="008B0078"/>
    <w:rPr>
      <w:rFonts w:ascii="Arial Black" w:hAnsi="Arial Black"/>
      <w:sz w:val="24"/>
    </w:rPr>
  </w:style>
  <w:style w:type="paragraph" w:customStyle="1" w:styleId="Absender">
    <w:name w:val="Absender"/>
    <w:basedOn w:val="Standard"/>
    <w:uiPriority w:val="1"/>
    <w:rPr>
      <w:rFonts w:cs="Arial"/>
      <w:sz w:val="16"/>
      <w:szCs w:val="16"/>
    </w:rPr>
  </w:style>
  <w:style w:type="paragraph" w:customStyle="1" w:styleId="AbsenderTitel">
    <w:name w:val="Absender_Titel"/>
    <w:basedOn w:val="Absender"/>
    <w:rsid w:val="00061354"/>
    <w:rPr>
      <w:rFonts w:ascii="Arial Black" w:hAnsi="Arial Black"/>
    </w:rPr>
  </w:style>
  <w:style w:type="paragraph" w:customStyle="1" w:styleId="Postvermerk">
    <w:name w:val="Postvermerk"/>
    <w:basedOn w:val="Standard"/>
    <w:semiHidden/>
    <w:rPr>
      <w:rFonts w:ascii="Helvetica" w:hAnsi="Helvetica" w:cs="Arial"/>
      <w:b/>
      <w:caps/>
      <w:sz w:val="16"/>
      <w:szCs w:val="16"/>
    </w:rPr>
  </w:style>
  <w:style w:type="paragraph" w:customStyle="1" w:styleId="zOawDeliveryOption">
    <w:name w:val="zOawDeliveryOption"/>
    <w:basedOn w:val="Standard"/>
    <w:next w:val="zOawRecipient"/>
    <w:semiHidden/>
    <w:rsid w:val="00195E35"/>
    <w:rPr>
      <w:b/>
    </w:rPr>
  </w:style>
  <w:style w:type="paragraph" w:customStyle="1" w:styleId="zOawRecipient">
    <w:name w:val="zOawRecipient"/>
    <w:basedOn w:val="Standard"/>
    <w:semiHidden/>
    <w:rsid w:val="00075C7B"/>
  </w:style>
  <w:style w:type="paragraph" w:customStyle="1" w:styleId="Topic450">
    <w:name w:val="Topic450"/>
    <w:basedOn w:val="Standard"/>
    <w:rsid w:val="007B5068"/>
    <w:pPr>
      <w:ind w:left="2552" w:hanging="2552"/>
    </w:pPr>
    <w:rPr>
      <w:lang w:val="en-US"/>
    </w:rPr>
  </w:style>
  <w:style w:type="paragraph" w:customStyle="1" w:styleId="Topic450Line">
    <w:name w:val="Topic450Line"/>
    <w:basedOn w:val="Standard"/>
    <w:rsid w:val="00832D01"/>
    <w:pPr>
      <w:tabs>
        <w:tab w:val="right" w:leader="underscore" w:pos="9072"/>
      </w:tabs>
      <w:ind w:left="2552" w:hanging="2552"/>
    </w:pPr>
  </w:style>
  <w:style w:type="paragraph" w:customStyle="1" w:styleId="Topic750">
    <w:name w:val="Topic750"/>
    <w:basedOn w:val="Standard"/>
    <w:rsid w:val="007B5068"/>
    <w:pPr>
      <w:ind w:left="4253" w:hanging="4253"/>
    </w:pPr>
  </w:style>
  <w:style w:type="paragraph" w:customStyle="1" w:styleId="NormalKeepTogether">
    <w:name w:val="NormalKeepTogether"/>
    <w:basedOn w:val="Standard"/>
    <w:rsid w:val="00156F24"/>
    <w:pPr>
      <w:keepNext/>
      <w:keepLines/>
    </w:pPr>
  </w:style>
  <w:style w:type="paragraph" w:customStyle="1" w:styleId="PositionWithValue">
    <w:name w:val="PositionWithValue"/>
    <w:basedOn w:val="Standard"/>
    <w:rsid w:val="00156F24"/>
    <w:pPr>
      <w:tabs>
        <w:tab w:val="left" w:pos="6946"/>
        <w:tab w:val="decimal" w:pos="8675"/>
      </w:tabs>
      <w:ind w:right="2835"/>
    </w:pPr>
  </w:style>
  <w:style w:type="paragraph" w:customStyle="1" w:styleId="SignatureText">
    <w:name w:val="SignatureText"/>
    <w:basedOn w:val="Standard"/>
    <w:next w:val="Standard"/>
    <w:rsid w:val="00156F24"/>
    <w:pPr>
      <w:keepNext/>
      <w:keepLines/>
      <w:tabs>
        <w:tab w:val="left" w:pos="5103"/>
      </w:tabs>
    </w:pPr>
    <w:rPr>
      <w:sz w:val="16"/>
    </w:rPr>
  </w:style>
  <w:style w:type="paragraph" w:customStyle="1" w:styleId="SignatureLines">
    <w:name w:val="SignatureLines"/>
    <w:basedOn w:val="Standard"/>
    <w:next w:val="SignatureText"/>
    <w:rsid w:val="00156F24"/>
    <w:pPr>
      <w:keepNext/>
      <w:keepLines/>
      <w:tabs>
        <w:tab w:val="right" w:leader="dot" w:pos="3119"/>
        <w:tab w:val="left" w:pos="5080"/>
        <w:tab w:val="right" w:leader="dot" w:pos="8222"/>
      </w:tabs>
    </w:pPr>
    <w:rPr>
      <w:sz w:val="8"/>
    </w:rPr>
  </w:style>
  <w:style w:type="character" w:customStyle="1" w:styleId="Description">
    <w:name w:val="Description"/>
    <w:rsid w:val="00AE1265"/>
    <w:rPr>
      <w:sz w:val="14"/>
    </w:rPr>
  </w:style>
  <w:style w:type="paragraph" w:customStyle="1" w:styleId="Separator">
    <w:name w:val="Separator"/>
    <w:basedOn w:val="Standard"/>
    <w:next w:val="Standard"/>
    <w:rsid w:val="00DE45FE"/>
    <w:pPr>
      <w:pBdr>
        <w:bottom w:val="single" w:sz="4" w:space="1" w:color="auto"/>
      </w:pBdr>
    </w:pPr>
    <w:rPr>
      <w:sz w:val="2"/>
    </w:rPr>
  </w:style>
  <w:style w:type="paragraph" w:customStyle="1" w:styleId="Topic075">
    <w:name w:val="Topic075"/>
    <w:basedOn w:val="Standard"/>
    <w:rsid w:val="007B5068"/>
    <w:pPr>
      <w:ind w:left="425" w:hanging="425"/>
    </w:pPr>
  </w:style>
  <w:style w:type="paragraph" w:customStyle="1" w:styleId="Topic300">
    <w:name w:val="Topic300"/>
    <w:basedOn w:val="Standard"/>
    <w:rsid w:val="007B5068"/>
    <w:pPr>
      <w:ind w:left="1701" w:hanging="1701"/>
    </w:pPr>
  </w:style>
  <w:style w:type="paragraph" w:customStyle="1" w:styleId="Topic600">
    <w:name w:val="Topic600"/>
    <w:basedOn w:val="Standard"/>
    <w:rsid w:val="007B5068"/>
    <w:pPr>
      <w:ind w:left="3402" w:hanging="3402"/>
    </w:pPr>
  </w:style>
  <w:style w:type="paragraph" w:customStyle="1" w:styleId="Topic900">
    <w:name w:val="Topic900"/>
    <w:basedOn w:val="Standard"/>
    <w:rsid w:val="007B5068"/>
    <w:pPr>
      <w:ind w:left="5103" w:hanging="5103"/>
    </w:pPr>
  </w:style>
  <w:style w:type="paragraph" w:customStyle="1" w:styleId="Topic075Line">
    <w:name w:val="Topic075Line"/>
    <w:basedOn w:val="Standard"/>
    <w:rsid w:val="00832D01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Standard"/>
    <w:rsid w:val="00832D01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Standard"/>
    <w:rsid w:val="00832D01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Standard"/>
    <w:rsid w:val="00832D01"/>
    <w:pPr>
      <w:tabs>
        <w:tab w:val="right" w:leader="underscore" w:pos="9072"/>
      </w:tabs>
      <w:ind w:left="5103" w:hanging="5103"/>
    </w:pPr>
  </w:style>
  <w:style w:type="paragraph" w:customStyle="1" w:styleId="ListWithSymbols">
    <w:name w:val="ListWithSymbols"/>
    <w:basedOn w:val="Standard"/>
    <w:rsid w:val="00A36F0F"/>
    <w:pPr>
      <w:numPr>
        <w:numId w:val="1"/>
      </w:numPr>
    </w:pPr>
  </w:style>
  <w:style w:type="paragraph" w:customStyle="1" w:styleId="ListWithLetters">
    <w:name w:val="ListWithLetters"/>
    <w:basedOn w:val="Standard"/>
    <w:rsid w:val="00A36F0F"/>
    <w:pPr>
      <w:numPr>
        <w:numId w:val="2"/>
      </w:numPr>
      <w:tabs>
        <w:tab w:val="left" w:pos="425"/>
      </w:tabs>
      <w:ind w:left="425" w:hanging="425"/>
    </w:pPr>
  </w:style>
  <w:style w:type="paragraph" w:customStyle="1" w:styleId="ListWithCheckboxes">
    <w:name w:val="ListWithCheckboxes"/>
    <w:basedOn w:val="Standard"/>
    <w:rsid w:val="00A36F0F"/>
    <w:pPr>
      <w:numPr>
        <w:numId w:val="36"/>
      </w:numPr>
      <w:tabs>
        <w:tab w:val="left" w:pos="425"/>
      </w:tabs>
    </w:pPr>
  </w:style>
  <w:style w:type="paragraph" w:customStyle="1" w:styleId="PositionWithValueLine">
    <w:name w:val="PositionWithValueLine"/>
    <w:basedOn w:val="PositionWithValue"/>
    <w:next w:val="PositionWithValue"/>
    <w:rsid w:val="00BE199D"/>
    <w:pPr>
      <w:tabs>
        <w:tab w:val="clear" w:pos="8675"/>
        <w:tab w:val="left" w:leader="underscore" w:pos="8987"/>
      </w:tabs>
    </w:pPr>
    <w:rPr>
      <w:sz w:val="8"/>
    </w:rPr>
  </w:style>
  <w:style w:type="character" w:styleId="Fett">
    <w:name w:val="Strong"/>
    <w:qFormat/>
    <w:rsid w:val="00256E98"/>
    <w:rPr>
      <w:b/>
      <w:bCs/>
    </w:rPr>
  </w:style>
  <w:style w:type="paragraph" w:customStyle="1" w:styleId="Inhalts-Typ">
    <w:name w:val="Inhalts-Typ"/>
    <w:basedOn w:val="Standard"/>
    <w:link w:val="Inhalts-TypZchn"/>
    <w:rsid w:val="009144CD"/>
    <w:rPr>
      <w:rFonts w:ascii="Arial Black" w:hAnsi="Arial Black"/>
      <w:caps/>
      <w:sz w:val="24"/>
    </w:rPr>
  </w:style>
  <w:style w:type="character" w:customStyle="1" w:styleId="Inhalts-TypZchn">
    <w:name w:val="Inhalts-Typ Zchn"/>
    <w:link w:val="Inhalts-Typ"/>
    <w:rsid w:val="009144CD"/>
    <w:rPr>
      <w:rFonts w:ascii="Arial Black" w:hAnsi="Arial Black"/>
      <w:caps/>
      <w:kern w:val="10"/>
      <w:sz w:val="24"/>
    </w:rPr>
  </w:style>
  <w:style w:type="paragraph" w:styleId="Untertitel">
    <w:name w:val="Subtitle"/>
    <w:basedOn w:val="Standard"/>
    <w:next w:val="Standard"/>
    <w:qFormat/>
    <w:rsid w:val="0058360E"/>
    <w:pPr>
      <w:keepNext/>
      <w:keepLines/>
      <w:spacing w:before="220" w:after="120"/>
      <w:outlineLvl w:val="1"/>
    </w:pPr>
    <w:rPr>
      <w:rFonts w:cs="Arial"/>
      <w:b/>
      <w:sz w:val="24"/>
    </w:rPr>
  </w:style>
  <w:style w:type="paragraph" w:customStyle="1" w:styleId="Topic750Line">
    <w:name w:val="Topic750Line"/>
    <w:basedOn w:val="Standard"/>
    <w:rsid w:val="00832D01"/>
    <w:pPr>
      <w:tabs>
        <w:tab w:val="right" w:leader="underscore" w:pos="9072"/>
      </w:tabs>
      <w:ind w:left="4253" w:hanging="4253"/>
    </w:pPr>
  </w:style>
  <w:style w:type="paragraph" w:customStyle="1" w:styleId="Art-Titel">
    <w:name w:val="Art-Titel"/>
    <w:basedOn w:val="Standard"/>
    <w:next w:val="Art-Text"/>
    <w:rsid w:val="002B5781"/>
    <w:pPr>
      <w:ind w:left="1134" w:hanging="1134"/>
    </w:pPr>
    <w:rPr>
      <w:b/>
      <w:lang w:val="en-US"/>
    </w:rPr>
  </w:style>
  <w:style w:type="paragraph" w:customStyle="1" w:styleId="Art-Text">
    <w:name w:val="Art-Text"/>
    <w:basedOn w:val="Art-Titel"/>
    <w:rsid w:val="002B5781"/>
    <w:pPr>
      <w:ind w:left="425" w:hanging="425"/>
    </w:pPr>
    <w:rPr>
      <w:b w:val="0"/>
    </w:rPr>
  </w:style>
  <w:style w:type="character" w:customStyle="1" w:styleId="Art-Hochgestellt">
    <w:name w:val="Art-Hochgestellt"/>
    <w:rsid w:val="002B5781"/>
    <w:rPr>
      <w:vertAlign w:val="superscript"/>
    </w:rPr>
  </w:style>
  <w:style w:type="character" w:styleId="Hervorhebung">
    <w:name w:val="Emphasis"/>
    <w:uiPriority w:val="3"/>
    <w:qFormat/>
    <w:rsid w:val="00203054"/>
    <w:rPr>
      <w:b/>
      <w:iCs/>
    </w:rPr>
  </w:style>
  <w:style w:type="paragraph" w:customStyle="1" w:styleId="CityDate">
    <w:name w:val="CityDate"/>
    <w:basedOn w:val="Standard"/>
    <w:rsid w:val="008B7918"/>
    <w:pPr>
      <w:spacing w:before="240"/>
    </w:pPr>
  </w:style>
  <w:style w:type="paragraph" w:customStyle="1" w:styleId="Klassifizierungen">
    <w:name w:val="Klassifizierungen"/>
    <w:basedOn w:val="Absender"/>
    <w:rsid w:val="000847D5"/>
    <w:rPr>
      <w:noProof/>
    </w:rPr>
  </w:style>
  <w:style w:type="character" w:styleId="Seitenzahl">
    <w:name w:val="page number"/>
    <w:rsid w:val="00F31604"/>
    <w:rPr>
      <w:rFonts w:cs="Times New Roman"/>
      <w:lang w:val="de-CH"/>
    </w:rPr>
  </w:style>
  <w:style w:type="paragraph" w:customStyle="1" w:styleId="Fusszeile-Pfad">
    <w:name w:val="Fusszeile-Pfad"/>
    <w:basedOn w:val="Standard"/>
    <w:rsid w:val="002C10EE"/>
    <w:rPr>
      <w:color w:val="808080"/>
      <w:sz w:val="12"/>
    </w:rPr>
  </w:style>
  <w:style w:type="paragraph" w:styleId="Umschlagabsenderadresse">
    <w:name w:val="envelope return"/>
    <w:basedOn w:val="Standard"/>
    <w:semiHidden/>
    <w:rsid w:val="00FE274A"/>
    <w:rPr>
      <w:rFonts w:cs="Arial"/>
    </w:rPr>
  </w:style>
  <w:style w:type="paragraph" w:styleId="Umschlagadresse">
    <w:name w:val="envelope address"/>
    <w:basedOn w:val="Standard"/>
    <w:semiHidden/>
    <w:rsid w:val="00FE274A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customStyle="1" w:styleId="berschrift1oNr">
    <w:name w:val="Überschrift 1 o. Nr."/>
    <w:basedOn w:val="Standard"/>
    <w:next w:val="Standard"/>
    <w:qFormat/>
    <w:rsid w:val="00086EFC"/>
    <w:pPr>
      <w:spacing w:before="240" w:after="120"/>
    </w:pPr>
    <w:rPr>
      <w:rFonts w:ascii="Arial Black" w:hAnsi="Arial Black"/>
      <w:sz w:val="24"/>
    </w:rPr>
  </w:style>
  <w:style w:type="paragraph" w:customStyle="1" w:styleId="berschrift2oNr">
    <w:name w:val="Überschrift 2 o. Nr."/>
    <w:basedOn w:val="Standard"/>
    <w:next w:val="Standard"/>
    <w:qFormat/>
    <w:rsid w:val="00086EFC"/>
    <w:pPr>
      <w:spacing w:before="240" w:after="60"/>
    </w:pPr>
    <w:rPr>
      <w:b/>
      <w:sz w:val="24"/>
    </w:rPr>
  </w:style>
  <w:style w:type="paragraph" w:customStyle="1" w:styleId="berschrift3oNr">
    <w:name w:val="Überschrift 3 o. Nr."/>
    <w:basedOn w:val="Standard"/>
    <w:next w:val="Standard"/>
    <w:qFormat/>
    <w:rsid w:val="00E76AE9"/>
    <w:pPr>
      <w:spacing w:before="240" w:after="60"/>
    </w:pPr>
    <w:rPr>
      <w:b/>
    </w:rPr>
  </w:style>
  <w:style w:type="paragraph" w:customStyle="1" w:styleId="berschrift4oNr">
    <w:name w:val="Überschrift 4 o. Nr."/>
    <w:basedOn w:val="Standard"/>
    <w:next w:val="Standard"/>
    <w:qFormat/>
    <w:rsid w:val="00086EFC"/>
    <w:pPr>
      <w:spacing w:before="120"/>
    </w:pPr>
    <w:rPr>
      <w:b/>
    </w:rPr>
  </w:style>
  <w:style w:type="paragraph" w:customStyle="1" w:styleId="Abschnitt">
    <w:name w:val="Abschnitt"/>
    <w:basedOn w:val="Standard"/>
    <w:next w:val="Standard"/>
    <w:qFormat/>
    <w:rsid w:val="008B0078"/>
    <w:pPr>
      <w:pageBreakBefore/>
      <w:pBdr>
        <w:bottom w:val="single" w:sz="4" w:space="1" w:color="auto"/>
      </w:pBdr>
      <w:spacing w:after="240"/>
      <w:outlineLvl w:val="5"/>
    </w:pPr>
    <w:rPr>
      <w:b/>
      <w:sz w:val="32"/>
    </w:rPr>
  </w:style>
  <w:style w:type="paragraph" w:styleId="Verzeichnis1">
    <w:name w:val="toc 1"/>
    <w:basedOn w:val="Standard"/>
    <w:next w:val="Standard"/>
    <w:uiPriority w:val="39"/>
    <w:rsid w:val="00AF1EC7"/>
    <w:pPr>
      <w:tabs>
        <w:tab w:val="right" w:pos="9061"/>
      </w:tabs>
      <w:spacing w:before="120" w:after="60"/>
      <w:outlineLvl w:val="0"/>
    </w:pPr>
    <w:rPr>
      <w:b/>
    </w:rPr>
  </w:style>
  <w:style w:type="paragraph" w:styleId="Verzeichnis2">
    <w:name w:val="toc 2"/>
    <w:basedOn w:val="Standard"/>
    <w:next w:val="Standard"/>
    <w:uiPriority w:val="39"/>
    <w:rsid w:val="00AF1EC7"/>
    <w:pPr>
      <w:tabs>
        <w:tab w:val="right" w:pos="9061"/>
      </w:tabs>
      <w:spacing w:before="60"/>
      <w:ind w:left="284"/>
      <w:outlineLvl w:val="1"/>
    </w:pPr>
    <w:rPr>
      <w:b/>
    </w:rPr>
  </w:style>
  <w:style w:type="paragraph" w:styleId="Verzeichnis3">
    <w:name w:val="toc 3"/>
    <w:basedOn w:val="Standard"/>
    <w:next w:val="Standard"/>
    <w:uiPriority w:val="39"/>
    <w:rsid w:val="003974B7"/>
    <w:pPr>
      <w:tabs>
        <w:tab w:val="right" w:pos="9061"/>
      </w:tabs>
      <w:spacing w:before="60"/>
      <w:ind w:left="284"/>
      <w:outlineLvl w:val="2"/>
    </w:pPr>
    <w:rPr>
      <w:b/>
    </w:rPr>
  </w:style>
  <w:style w:type="character" w:styleId="Hyperlink">
    <w:name w:val="Hyperlink"/>
    <w:basedOn w:val="Absatz-Standardschriftart"/>
    <w:uiPriority w:val="99"/>
    <w:unhideWhenUsed/>
    <w:rsid w:val="00236843"/>
    <w:rPr>
      <w:color w:val="0000FF" w:themeColor="hyperlink"/>
      <w:u w:val="single"/>
      <w:lang w:val="de-CH"/>
    </w:rPr>
  </w:style>
  <w:style w:type="paragraph" w:styleId="Verzeichnis6">
    <w:name w:val="toc 6"/>
    <w:basedOn w:val="Standard"/>
    <w:next w:val="Standard"/>
    <w:uiPriority w:val="39"/>
    <w:rsid w:val="00FB15C0"/>
    <w:pPr>
      <w:pBdr>
        <w:bottom w:val="single" w:sz="4" w:space="1" w:color="auto"/>
      </w:pBdr>
      <w:tabs>
        <w:tab w:val="right" w:pos="9061"/>
      </w:tabs>
      <w:spacing w:before="240" w:after="120"/>
      <w:outlineLvl w:val="5"/>
    </w:pPr>
    <w:rPr>
      <w:rFonts w:ascii="Arial Black" w:hAnsi="Arial Black"/>
    </w:rPr>
  </w:style>
  <w:style w:type="paragraph" w:styleId="Verzeichnis4">
    <w:name w:val="toc 4"/>
    <w:basedOn w:val="Standard"/>
    <w:next w:val="Standard"/>
    <w:uiPriority w:val="39"/>
    <w:rsid w:val="00DA5816"/>
    <w:pPr>
      <w:tabs>
        <w:tab w:val="right" w:pos="9061"/>
      </w:tabs>
      <w:spacing w:before="60"/>
      <w:ind w:left="284"/>
      <w:outlineLvl w:val="3"/>
    </w:pPr>
    <w:rPr>
      <w:b/>
    </w:rPr>
  </w:style>
  <w:style w:type="paragraph" w:styleId="Sprechblasentext">
    <w:name w:val="Balloon Text"/>
    <w:basedOn w:val="Standard"/>
    <w:link w:val="SprechblasentextZchn"/>
    <w:rsid w:val="00845F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5F20"/>
    <w:rPr>
      <w:rFonts w:ascii="Tahoma" w:hAnsi="Tahoma" w:cs="Tahoma"/>
      <w:kern w:val="10"/>
      <w:sz w:val="16"/>
      <w:szCs w:val="16"/>
      <w:lang w:val="de-CH" w:eastAsia="en-US"/>
    </w:rPr>
  </w:style>
  <w:style w:type="table" w:styleId="Tabellenraster">
    <w:name w:val="Table Grid"/>
    <w:basedOn w:val="NormaleTabelle"/>
    <w:rsid w:val="00C31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uiPriority w:val="39"/>
    <w:rsid w:val="00FB15C0"/>
    <w:pPr>
      <w:tabs>
        <w:tab w:val="left" w:pos="9061"/>
      </w:tabs>
      <w:spacing w:before="60"/>
      <w:ind w:left="284"/>
      <w:outlineLvl w:val="4"/>
    </w:pPr>
    <w:rPr>
      <w:b/>
    </w:rPr>
  </w:style>
  <w:style w:type="paragraph" w:styleId="Verzeichnis7">
    <w:name w:val="toc 7"/>
    <w:basedOn w:val="Standard"/>
    <w:next w:val="Standard"/>
    <w:autoRedefine/>
    <w:uiPriority w:val="39"/>
    <w:rsid w:val="0099421F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rsid w:val="0099421F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rsid w:val="0099421F"/>
    <w:pPr>
      <w:spacing w:after="100"/>
      <w:ind w:left="1760"/>
    </w:pPr>
  </w:style>
  <w:style w:type="paragraph" w:customStyle="1" w:styleId="Appendix">
    <w:name w:val="Appendix"/>
    <w:basedOn w:val="berschrift1oNr"/>
    <w:next w:val="Standard"/>
    <w:uiPriority w:val="1"/>
    <w:rsid w:val="00086EFC"/>
    <w:pPr>
      <w:keepNext/>
      <w:keepLines/>
      <w:outlineLvl w:val="0"/>
    </w:pPr>
  </w:style>
  <w:style w:type="paragraph" w:customStyle="1" w:styleId="Balkenberschrift">
    <w:name w:val="Balkenüberschrift"/>
    <w:basedOn w:val="Standard"/>
    <w:next w:val="Standard"/>
    <w:uiPriority w:val="4"/>
    <w:qFormat/>
    <w:rsid w:val="00086EFC"/>
    <w:pPr>
      <w:keepNext/>
      <w:keepLines/>
      <w:spacing w:after="240"/>
    </w:pPr>
    <w:rPr>
      <w:rFonts w:ascii="Times New Roman" w:hAnsi="Times New Roman"/>
      <w:i/>
      <w:color w:val="808080" w:themeColor="background1" w:themeShade="80"/>
      <w:sz w:val="72"/>
    </w:rPr>
  </w:style>
  <w:style w:type="paragraph" w:styleId="Funotentext">
    <w:name w:val="footnote text"/>
    <w:basedOn w:val="Standard"/>
    <w:link w:val="FunotentextZchn"/>
    <w:uiPriority w:val="99"/>
    <w:rsid w:val="00860C3F"/>
    <w:rPr>
      <w:sz w:val="12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60C3F"/>
    <w:rPr>
      <w:rFonts w:ascii="Arial" w:hAnsi="Arial"/>
      <w:kern w:val="10"/>
      <w:sz w:val="12"/>
      <w:lang w:val="de-CH" w:eastAsia="en-US"/>
    </w:rPr>
  </w:style>
  <w:style w:type="character" w:styleId="Funotenzeichen">
    <w:name w:val="footnote reference"/>
    <w:basedOn w:val="Absatz-Standardschriftart"/>
    <w:uiPriority w:val="99"/>
    <w:unhideWhenUsed/>
    <w:rsid w:val="006A7867"/>
    <w:rPr>
      <w:vertAlign w:val="superscript"/>
      <w:lang w:val="de-CH"/>
    </w:rPr>
  </w:style>
  <w:style w:type="paragraph" w:customStyle="1" w:styleId="Fu-Endnotenberschrift1">
    <w:name w:val="Fuß/-Endnotenüberschrift1"/>
    <w:basedOn w:val="Standard"/>
    <w:next w:val="Standard"/>
    <w:link w:val="Fu-EndnotenberschriftZchn"/>
    <w:rsid w:val="00653E46"/>
    <w:rPr>
      <w:sz w:val="12"/>
      <w:vertAlign w:val="superscript"/>
    </w:rPr>
  </w:style>
  <w:style w:type="character" w:customStyle="1" w:styleId="Fu-EndnotenberschriftZchn">
    <w:name w:val="Fuß/-Endnotenüberschrift Zchn"/>
    <w:basedOn w:val="Absatz-Standardschriftart"/>
    <w:link w:val="Fu-Endnotenberschrift1"/>
    <w:rsid w:val="00653E46"/>
    <w:rPr>
      <w:sz w:val="12"/>
      <w:vertAlign w:val="superscript"/>
      <w:lang w:val="de-CH"/>
    </w:rPr>
  </w:style>
  <w:style w:type="paragraph" w:customStyle="1" w:styleId="Metadaten">
    <w:name w:val="Metadaten"/>
    <w:basedOn w:val="Standard"/>
    <w:next w:val="Standard"/>
    <w:rsid w:val="00623549"/>
    <w:rPr>
      <w:rFonts w:cs="Arial"/>
    </w:rPr>
  </w:style>
  <w:style w:type="paragraph" w:customStyle="1" w:styleId="Vorstossnummer">
    <w:name w:val="Vorstossnummer"/>
    <w:basedOn w:val="Standard"/>
    <w:next w:val="Standard"/>
    <w:link w:val="VorstossnummerZchn"/>
    <w:rsid w:val="002A147F"/>
    <w:pPr>
      <w:jc w:val="right"/>
    </w:pPr>
    <w:rPr>
      <w:rFonts w:ascii="Arial Black" w:hAnsi="Arial Black"/>
      <w:caps/>
      <w:sz w:val="24"/>
      <w:szCs w:val="24"/>
    </w:rPr>
  </w:style>
  <w:style w:type="character" w:customStyle="1" w:styleId="VorstossnummerZchn">
    <w:name w:val="Vorstossnummer Zchn"/>
    <w:basedOn w:val="Absatz-Standardschriftart"/>
    <w:link w:val="Vorstossnummer"/>
    <w:rsid w:val="002A147F"/>
    <w:rPr>
      <w:rFonts w:ascii="Arial Black" w:hAnsi="Arial Black"/>
      <w:caps/>
      <w:kern w:val="1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875108"/>
    <w:pPr>
      <w:ind w:left="720"/>
      <w:contextualSpacing/>
    </w:pPr>
    <w:rPr>
      <w:szCs w:val="24"/>
      <w:lang w:eastAsia="en-US"/>
    </w:rPr>
  </w:style>
  <w:style w:type="paragraph" w:customStyle="1" w:styleId="Minimal">
    <w:name w:val="Minimal"/>
    <w:basedOn w:val="Standard"/>
    <w:next w:val="Standard"/>
    <w:rsid w:val="006350A1"/>
    <w:rPr>
      <w:color w:val="FFFFFF" w:themeColor="background1"/>
      <w:sz w:val="2"/>
    </w:rPr>
  </w:style>
  <w:style w:type="paragraph" w:customStyle="1" w:styleId="Haupttitel">
    <w:name w:val="Haupttitel"/>
    <w:basedOn w:val="Standard"/>
    <w:next w:val="Standard"/>
    <w:rsid w:val="00782C6A"/>
    <w:rPr>
      <w:rFonts w:ascii="Arial Black" w:hAnsi="Arial Black"/>
      <w:color w:val="000000" w:themeColor="text1"/>
      <w:sz w:val="26"/>
    </w:rPr>
  </w:style>
  <w:style w:type="paragraph" w:customStyle="1" w:styleId="Zwischentitel">
    <w:name w:val="Zwischentitel"/>
    <w:basedOn w:val="Standard"/>
    <w:next w:val="Standard"/>
    <w:rsid w:val="00782C6A"/>
    <w:rPr>
      <w:b/>
    </w:rPr>
  </w:style>
  <w:style w:type="paragraph" w:customStyle="1" w:styleId="Fusszeile">
    <w:name w:val="Fusszeile"/>
    <w:basedOn w:val="Standard"/>
    <w:rsid w:val="003A1AC5"/>
    <w:pPr>
      <w:tabs>
        <w:tab w:val="center" w:pos="4321"/>
        <w:tab w:val="right" w:pos="8641"/>
      </w:tabs>
    </w:pPr>
    <w:rPr>
      <w:sz w:val="16"/>
    </w:rPr>
  </w:style>
  <w:style w:type="paragraph" w:customStyle="1" w:styleId="Fusszeile-Seite">
    <w:name w:val="Fusszeile-Seite"/>
    <w:basedOn w:val="Standard"/>
    <w:rsid w:val="00C60765"/>
    <w:pPr>
      <w:jc w:val="right"/>
    </w:pPr>
    <w:rPr>
      <w:sz w:val="16"/>
    </w:rPr>
  </w:style>
  <w:style w:type="paragraph" w:customStyle="1" w:styleId="ListLevelsWithNumbers">
    <w:name w:val="ListLevelsWithNumbers"/>
    <w:basedOn w:val="Standard"/>
    <w:qFormat/>
    <w:rsid w:val="00AD6334"/>
    <w:pPr>
      <w:numPr>
        <w:numId w:val="34"/>
      </w:numPr>
    </w:pPr>
  </w:style>
  <w:style w:type="paragraph" w:customStyle="1" w:styleId="ListWithNumbers">
    <w:name w:val="ListWithNumbers"/>
    <w:basedOn w:val="Standard"/>
    <w:qFormat/>
    <w:rsid w:val="00AD6334"/>
    <w:pPr>
      <w:numPr>
        <w:numId w:val="35"/>
      </w:numPr>
      <w:tabs>
        <w:tab w:val="left" w:pos="425"/>
      </w:tabs>
    </w:pPr>
  </w:style>
  <w:style w:type="character" w:styleId="Platzhaltertext">
    <w:name w:val="Placeholder Text"/>
    <w:basedOn w:val="Absatz-Standardschriftart"/>
    <w:uiPriority w:val="99"/>
    <w:semiHidden/>
    <w:rsid w:val="00195E35"/>
    <w:rPr>
      <w:color w:val="808080"/>
      <w:lang w:val="de-CH"/>
    </w:rPr>
  </w:style>
  <w:style w:type="paragraph" w:customStyle="1" w:styleId="AufzhlungVif">
    <w:name w:val="Aufzählung Vif"/>
    <w:basedOn w:val="ListWithSymbols"/>
    <w:rsid w:val="00CA1B44"/>
    <w:pPr>
      <w:ind w:left="142" w:hanging="142"/>
    </w:p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3E215C"/>
    <w:rPr>
      <w:rFonts w:cs="Arial"/>
      <w:b/>
      <w:bCs/>
      <w:iCs/>
      <w:kern w:val="10"/>
      <w:sz w:val="24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3E215C"/>
    <w:rPr>
      <w:rFonts w:cs="Arial"/>
      <w:b/>
      <w:bCs/>
      <w:kern w:val="10"/>
      <w:szCs w:val="26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locked/>
    <w:rsid w:val="003E215C"/>
    <w:rPr>
      <w:b/>
      <w:bCs/>
      <w:kern w:val="10"/>
      <w:szCs w:val="2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theme" Target="theme/theme1.xm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rebs\AppData\Local\Temp\officeatwork\temp0004\Templates\2055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officeatwork xmlns="http://schemas.officeatwork.com/CustomXMLPart">
  <Organisation1>Dienststelle Immobilien</Organisation1>
</officeatwork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f2aa93-dece-4c15-acd5-bf6fbd066e80">
      <Terms xmlns="http://schemas.microsoft.com/office/infopath/2007/PartnerControls"/>
    </lcf76f155ced4ddcb4097134ff3c332f>
    <TaxCatchAll xmlns="07c07a3f-d385-4e1d-8b6b-afe9adb617bd" xsi:nil="true"/>
  </documentManagement>
</p:properties>
</file>

<file path=customXml/item3.xml><?xml version="1.0" encoding="utf-8"?>
<officeatwork xmlns="http://schemas.officeatwork.com/Media"/>
</file>

<file path=customXml/item4.xml><?xml version="1.0" encoding="utf-8"?>
<officeatwork xmlns="http://schemas.officeatwork.com/MasterProperties">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</officeatwork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officeatwork xmlns="http://schemas.officeatwork.com/Formulas">eNqVkU1OwzAQhfecIjISTqSopsCqJJZoK1a0jWBTqepicKbEamwHj8PP2VhwJK5QApSWHV2O5n3z3tN8vL1n186btgaS2ail4Mzc1AX4EM0LCFXOhKWBW620QgjPzq+7eeYfwGqCoJ3ts2gKBqkBhTmrQmgGQpCq0AD19sGeckb8WExuOgsW3eFji1bhtDX36HN2yuQ2j1wshrVT65ifHL+ML494Gk2AAvrCuwZ9eI35fgye8quy9Eg07PMk/Wb+CZwdCpwfClzwJFkuM7Htlo2cLXUn+qw5s7eoUD/hGALEX7rdOhN/viJ/b5DcAPWunOo=</officeatwork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A09B88AB62046B896C9CD9F8BC863" ma:contentTypeVersion="13" ma:contentTypeDescription="Ein neues Dokument erstellen." ma:contentTypeScope="" ma:versionID="4b0b24e48947590ef50920f2f01ab904">
  <xsd:schema xmlns:xsd="http://www.w3.org/2001/XMLSchema" xmlns:xs="http://www.w3.org/2001/XMLSchema" xmlns:p="http://schemas.microsoft.com/office/2006/metadata/properties" xmlns:ns2="d0f2aa93-dece-4c15-acd5-bf6fbd066e80" xmlns:ns3="07c07a3f-d385-4e1d-8b6b-afe9adb617bd" targetNamespace="http://schemas.microsoft.com/office/2006/metadata/properties" ma:root="true" ma:fieldsID="d5c143a9d4e4b9bf18cd3fc666df93e3" ns2:_="" ns3:_="">
    <xsd:import namespace="d0f2aa93-dece-4c15-acd5-bf6fbd066e80"/>
    <xsd:import namespace="07c07a3f-d385-4e1d-8b6b-afe9adb61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2aa93-dece-4c15-acd5-bf6fbd066e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459e547-0dfa-4661-876c-0c9e0ca9a3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07a3f-d385-4e1d-8b6b-afe9adb617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794c0c-f0f4-4eca-8411-9d21d2160d47}" ma:internalName="TaxCatchAll" ma:showField="CatchAllData" ma:web="07c07a3f-d385-4e1d-8b6b-afe9adb61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64A57-574E-4B82-813E-6EE8CE131B6B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5334851F-9837-40AF-AB21-EAFE17531BC3}">
  <ds:schemaRefs>
    <ds:schemaRef ds:uri="http://purl.org/dc/terms/"/>
    <ds:schemaRef ds:uri="http://schemas.microsoft.com/office/2006/metadata/properties"/>
    <ds:schemaRef ds:uri="http://purl.org/dc/dcmitype/"/>
    <ds:schemaRef ds:uri="d0f2aa93-dece-4c15-acd5-bf6fbd066e80"/>
    <ds:schemaRef ds:uri="http://purl.org/dc/elements/1.1/"/>
    <ds:schemaRef ds:uri="http://www.w3.org/XML/1998/namespace"/>
    <ds:schemaRef ds:uri="http://schemas.microsoft.com/office/infopath/2007/PartnerControls"/>
    <ds:schemaRef ds:uri="07c07a3f-d385-4e1d-8b6b-afe9adb617bd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BB302DD-BCC8-4F4F-9950-0C98E8BFDC8B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9C36D749-A5E5-4042-8194-6281CABB83EE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6963B04E-B8C3-4A04-933F-1CFFCE6AB4C2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AA4673DE-4EC2-4999-83E2-3F30EA2D95D5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A393CE47-6D34-4868-9C70-02D8CFA0A437}">
  <ds:schemaRefs>
    <ds:schemaRef ds:uri="http://schemas.officeatwork.com/Formulas"/>
  </ds:schemaRefs>
</ds:datastoreItem>
</file>

<file path=customXml/itemProps8.xml><?xml version="1.0" encoding="utf-8"?>
<ds:datastoreItem xmlns:ds="http://schemas.openxmlformats.org/officeDocument/2006/customXml" ds:itemID="{05C111CE-FFA6-4CF3-A324-D00E8CDB7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f2aa93-dece-4c15-acd5-bf6fbd066e80"/>
    <ds:schemaRef ds:uri="07c07a3f-d385-4e1d-8b6b-afe9adb61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9.xml><?xml version="1.0" encoding="utf-8"?>
<ds:datastoreItem xmlns:ds="http://schemas.openxmlformats.org/officeDocument/2006/customXml" ds:itemID="{3DA46440-0D4B-4B7E-A927-D4CD2029B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2055.dot</Template>
  <TotalTime>0</TotalTime>
  <Pages>2</Pages>
  <Words>507</Words>
  <Characters>3196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T_-_A4_hoch</vt:lpstr>
      <vt:lpstr>Organisation</vt:lpstr>
    </vt:vector>
  </TitlesOfParts>
  <Manager>Sandra Krebs</Manager>
  <Company>Finanzdepartement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T_-_A4_hoch</dc:title>
  <dc:subject/>
  <dc:creator>Sandra Krebs</dc:creator>
  <cp:keywords/>
  <dc:description/>
  <cp:lastModifiedBy>Ruckli Urs</cp:lastModifiedBy>
  <cp:revision>10</cp:revision>
  <dcterms:created xsi:type="dcterms:W3CDTF">2022-11-29T09:36:00Z</dcterms:created>
  <dcterms:modified xsi:type="dcterms:W3CDTF">2022-12-14T15:32:00Z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.Name">
    <vt:lpwstr>Sandra Krebs</vt:lpwstr>
  </property>
  <property fmtid="{D5CDD505-2E9C-101B-9397-08002B2CF9AE}" pid="3" name="CMIdata.Dok_Titel">
    <vt:lpwstr>
    </vt:lpwstr>
  </property>
  <property fmtid="{D5CDD505-2E9C-101B-9397-08002B2CF9AE}" pid="4" name="CMIdata.G_Laufnummer">
    <vt:lpwstr>
    </vt:lpwstr>
  </property>
  <property fmtid="{D5CDD505-2E9C-101B-9397-08002B2CF9AE}" pid="5" name="CMIdata.G_Signatur">
    <vt:lpwstr>
    </vt:lpwstr>
  </property>
  <property fmtid="{D5CDD505-2E9C-101B-9397-08002B2CF9AE}" pid="6" name="Contactperson.Direct Fax">
    <vt:lpwstr>
    </vt:lpwstr>
  </property>
  <property fmtid="{D5CDD505-2E9C-101B-9397-08002B2CF9AE}" pid="7" name="Contactperson.Direct Phone">
    <vt:lpwstr>
    </vt:lpwstr>
  </property>
  <property fmtid="{D5CDD505-2E9C-101B-9397-08002B2CF9AE}" pid="8" name="Contactperson.DirectFax">
    <vt:lpwstr>
    </vt:lpwstr>
  </property>
  <property fmtid="{D5CDD505-2E9C-101B-9397-08002B2CF9AE}" pid="9" name="Contactperson.DirectPhone">
    <vt:lpwstr>041 228 50 55</vt:lpwstr>
  </property>
  <property fmtid="{D5CDD505-2E9C-101B-9397-08002B2CF9AE}" pid="10" name="Contactperson.Name">
    <vt:lpwstr>Sandra Krebs</vt:lpwstr>
  </property>
  <property fmtid="{D5CDD505-2E9C-101B-9397-08002B2CF9AE}" pid="11" name="Doc.Date">
    <vt:lpwstr>Datum</vt:lpwstr>
  </property>
  <property fmtid="{D5CDD505-2E9C-101B-9397-08002B2CF9AE}" pid="12" name="Doc.of">
    <vt:lpwstr>von</vt:lpwstr>
  </property>
  <property fmtid="{D5CDD505-2E9C-101B-9397-08002B2CF9AE}" pid="13" name="Doc.Page">
    <vt:lpwstr>Seite</vt:lpwstr>
  </property>
  <property fmtid="{D5CDD505-2E9C-101B-9397-08002B2CF9AE}" pid="14" name="Doc.Text">
    <vt:lpwstr>[Text]</vt:lpwstr>
  </property>
  <property fmtid="{D5CDD505-2E9C-101B-9397-08002B2CF9AE}" pid="15" name="Organisation.AddressB1">
    <vt:lpwstr>Dienststelle Immobilien</vt:lpwstr>
  </property>
  <property fmtid="{D5CDD505-2E9C-101B-9397-08002B2CF9AE}" pid="16" name="Organisation.AddressB2">
    <vt:lpwstr>
    </vt:lpwstr>
  </property>
  <property fmtid="{D5CDD505-2E9C-101B-9397-08002B2CF9AE}" pid="17" name="Organisation.AddressB3">
    <vt:lpwstr>
    </vt:lpwstr>
  </property>
  <property fmtid="{D5CDD505-2E9C-101B-9397-08002B2CF9AE}" pid="18" name="Organisation.AddressB4">
    <vt:lpwstr>
    </vt:lpwstr>
  </property>
  <property fmtid="{D5CDD505-2E9C-101B-9397-08002B2CF9AE}" pid="19" name="Organisation.Departement">
    <vt:lpwstr>Finanzdepartement</vt:lpwstr>
  </property>
  <property fmtid="{D5CDD505-2E9C-101B-9397-08002B2CF9AE}" pid="20" name="Outputprofile.External">
    <vt:lpwstr>
    </vt:lpwstr>
  </property>
  <property fmtid="{D5CDD505-2E9C-101B-9397-08002B2CF9AE}" pid="21" name="Outputprofile.ExternalSignature">
    <vt:lpwstr>
    </vt:lpwstr>
  </property>
  <property fmtid="{D5CDD505-2E9C-101B-9397-08002B2CF9AE}" pid="22" name="Outputprofile.Internal">
    <vt:lpwstr>
    </vt:lpwstr>
  </property>
  <property fmtid="{D5CDD505-2E9C-101B-9397-08002B2CF9AE}" pid="23" name="OutputStatus">
    <vt:lpwstr>OutputStatus</vt:lpwstr>
  </property>
  <property fmtid="{D5CDD505-2E9C-101B-9397-08002B2CF9AE}" pid="24" name="Toolbar.Email">
    <vt:lpwstr>Toolbar.Email</vt:lpwstr>
  </property>
  <property fmtid="{D5CDD505-2E9C-101B-9397-08002B2CF9AE}" pid="25" name="Viacar.PIN">
    <vt:lpwstr>
    </vt:lpwstr>
  </property>
  <property fmtid="{D5CDD505-2E9C-101B-9397-08002B2CF9AE}" pid="26" name="oawInfo">
    <vt:lpwstr>
    </vt:lpwstr>
  </property>
  <property fmtid="{D5CDD505-2E9C-101B-9397-08002B2CF9AE}" pid="27" name="oawDisplayName">
    <vt:lpwstr>23.055V_Referenzanfragen.dotx</vt:lpwstr>
  </property>
  <property fmtid="{D5CDD505-2E9C-101B-9397-08002B2CF9AE}" pid="28" name="oawID">
    <vt:lpwstr>23.055V_Referenzanfragen.dotx</vt:lpwstr>
  </property>
  <property fmtid="{D5CDD505-2E9C-101B-9397-08002B2CF9AE}" pid="29" name="ContentTypeId">
    <vt:lpwstr>0x01010016CA09B88AB62046B896C9CD9F8BC863</vt:lpwstr>
  </property>
  <property fmtid="{D5CDD505-2E9C-101B-9397-08002B2CF9AE}" pid="30" name="MediaServiceImageTags">
    <vt:lpwstr>
    </vt:lpwstr>
  </property>
  <property fmtid="{D5CDD505-2E9C-101B-9397-08002B2CF9AE}" pid="31" name="IMS description">
    <vt:lpwstr>-</vt:lpwstr>
  </property>
  <property fmtid="{D5CDD505-2E9C-101B-9397-08002B2CF9AE}" pid="32" name="IMS docId">
    <vt:lpwstr>Q 15761</vt:lpwstr>
  </property>
  <property fmtid="{D5CDD505-2E9C-101B-9397-08002B2CF9AE}" pid="33" name="IMS filename">
    <vt:lpwstr>QVO_Vorlage_Referenzanfragen.docx</vt:lpwstr>
  </property>
  <property fmtid="{D5CDD505-2E9C-101B-9397-08002B2CF9AE}" pid="34" name="IMS status">
    <vt:lpwstr>final</vt:lpwstr>
  </property>
  <property fmtid="{D5CDD505-2E9C-101B-9397-08002B2CF9AE}" pid="35" name="IMS changedate">
    <vt:lpwstr>10.05.2023</vt:lpwstr>
  </property>
  <property fmtid="{D5CDD505-2E9C-101B-9397-08002B2CF9AE}" pid="36" name="IMS typeName">
    <vt:lpwstr>Versioniertes Dokument</vt:lpwstr>
  </property>
  <property fmtid="{D5CDD505-2E9C-101B-9397-08002B2CF9AE}" pid="37" name="IMS typeId">
    <vt:lpwstr>35 </vt:lpwstr>
  </property>
  <property fmtid="{D5CDD505-2E9C-101B-9397-08002B2CF9AE}" pid="38" name="IMS docname">
    <vt:lpwstr>QVO_Vorlage_Referenzanfragen</vt:lpwstr>
  </property>
  <property fmtid="{D5CDD505-2E9C-101B-9397-08002B2CF9AE}" pid="39" name="IMS validfrom">
    <vt:lpwstr>10.05.2023</vt:lpwstr>
  </property>
  <property fmtid="{D5CDD505-2E9C-101B-9397-08002B2CF9AE}" pid="40" name="IMS change">
    <vt:lpwstr>-</vt:lpwstr>
  </property>
  <property fmtid="{D5CDD505-2E9C-101B-9397-08002B2CF9AE}" pid="41" name="LUKS processname">
    <vt:lpwstr>Projektmanagement Bau/TS</vt:lpwstr>
  </property>
  <property fmtid="{D5CDD505-2E9C-101B-9397-08002B2CF9AE}" pid="42" name="LUKS overviewname">
    <vt:lpwstr>Technik &amp; Sicherheit</vt:lpwstr>
  </property>
  <property fmtid="{D5CDD505-2E9C-101B-9397-08002B2CF9AE}" pid="43" name="IMS meta 1493">
    <vt:lpwstr>Susanne Hügel</vt:lpwstr>
  </property>
  <property fmtid="{D5CDD505-2E9C-101B-9397-08002B2CF9AE}" pid="44" name="IMS version">
    <vt:lpwstr>1 </vt:lpwstr>
  </property>
  <property fmtid="{D5CDD505-2E9C-101B-9397-08002B2CF9AE}" pid="45" name="IMS language">
    <vt:lpwstr>DE</vt:lpwstr>
  </property>
  <property fmtid="{D5CDD505-2E9C-101B-9397-08002B2CF9AE}" pid="46" name="IMS upldate">
    <vt:lpwstr>14.12.2022</vt:lpwstr>
  </property>
  <property fmtid="{D5CDD505-2E9C-101B-9397-08002B2CF9AE}" pid="47" name="IMS changeuser">
    <vt:lpwstr>Urs Ruckli</vt:lpwstr>
  </property>
  <property fmtid="{D5CDD505-2E9C-101B-9397-08002B2CF9AE}" pid="48" name="IMS meta 1474">
    <vt:lpwstr>Q 15761</vt:lpwstr>
  </property>
  <property fmtid="{D5CDD505-2E9C-101B-9397-08002B2CF9AE}" pid="49" name="IMS versionId">
    <vt:lpwstr>2309761 </vt:lpwstr>
  </property>
  <property fmtid="{D5CDD505-2E9C-101B-9397-08002B2CF9AE}" pid="50" name="IMS validto">
    <vt:lpwstr>-</vt:lpwstr>
  </property>
  <property fmtid="{D5CDD505-2E9C-101B-9397-08002B2CF9AE}" pid="51" name="IMS uplpers">
    <vt:lpwstr>Urs Ruckli</vt:lpwstr>
  </property>
  <property fmtid="{D5CDD505-2E9C-101B-9397-08002B2CF9AE}" pid="52" name="LUKS unitname">
    <vt:lpwstr>
    </vt:lpwstr>
  </property>
</Properties>
</file>